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35455" w14:textId="77777777" w:rsidR="00E42E4C" w:rsidRPr="009C5715" w:rsidRDefault="009F6A12" w:rsidP="009F6A12">
      <w:pPr>
        <w:pStyle w:val="Heading3"/>
      </w:pPr>
      <w:r w:rsidRPr="009C5715">
        <w:t>1AC—Plan</w:t>
      </w:r>
    </w:p>
    <w:p w14:paraId="4514172C" w14:textId="0C7EE674" w:rsidR="00F62958" w:rsidRPr="00B31A2D" w:rsidRDefault="00F62958" w:rsidP="00F62958">
      <w:pPr>
        <w:pStyle w:val="Heading4"/>
      </w:pPr>
      <w:r w:rsidRPr="00B31A2D">
        <w:t>The United States federal government should accede to the terms of the US-China bilateral investment accord most-recently a</w:t>
      </w:r>
      <w:r>
        <w:t>dvanced by Chinese negotiators.</w:t>
      </w:r>
      <w:bookmarkStart w:id="0" w:name="_GoBack"/>
      <w:bookmarkEnd w:id="0"/>
    </w:p>
    <w:p w14:paraId="14876162" w14:textId="77777777" w:rsidR="009F6A12" w:rsidRPr="009C5715" w:rsidRDefault="009F6A12" w:rsidP="009F6A12">
      <w:pPr>
        <w:pStyle w:val="Heading3"/>
      </w:pPr>
      <w:r w:rsidRPr="009C5715">
        <w:t>1AC—China War</w:t>
      </w:r>
    </w:p>
    <w:p w14:paraId="28AFA087" w14:textId="77777777" w:rsidR="009F6A12" w:rsidRPr="009C5715" w:rsidRDefault="009F6A12" w:rsidP="009F6A12">
      <w:pPr>
        <w:pStyle w:val="Heading4"/>
        <w:rPr>
          <w:rFonts w:asciiTheme="minorHAnsi" w:hAnsiTheme="minorHAnsi"/>
        </w:rPr>
      </w:pPr>
      <w:r w:rsidRPr="009C5715">
        <w:rPr>
          <w:rFonts w:asciiTheme="minorHAnsi" w:hAnsiTheme="minorHAnsi"/>
        </w:rPr>
        <w:t>Advantage 1: China War</w:t>
      </w:r>
    </w:p>
    <w:p w14:paraId="74AE3029" w14:textId="77777777" w:rsidR="009F6A12" w:rsidRPr="009C5715" w:rsidRDefault="009F6A12" w:rsidP="009F6A12"/>
    <w:p w14:paraId="597A7BEB"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In negotiations over a Bilateral Investment Treaty, China seeks CFIUS reforms. But, the US won’t change its stance in the status quo. </w:t>
      </w:r>
    </w:p>
    <w:p w14:paraId="4AF0DD48"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Moran ‘15</w:t>
      </w:r>
    </w:p>
    <w:p w14:paraId="1565F71D"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 xml:space="preserve">Dr. Theodore H. Moran holds the Chair in International Business and Finance at the School of Foreign Service, </w:t>
      </w:r>
      <w:r w:rsidRPr="009C5715">
        <w:rPr>
          <w:rFonts w:asciiTheme="minorHAnsi" w:hAnsiTheme="minorHAnsi"/>
          <w:i/>
          <w:sz w:val="18"/>
          <w:szCs w:val="18"/>
        </w:rPr>
        <w:t>Georgetown University</w:t>
      </w:r>
      <w:r w:rsidRPr="009C5715">
        <w:rPr>
          <w:rFonts w:asciiTheme="minorHAnsi" w:hAnsiTheme="minorHAnsi"/>
          <w:sz w:val="18"/>
          <w:szCs w:val="18"/>
        </w:rPr>
        <w:t>,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14:paraId="03C5D2DB" w14:textId="77777777" w:rsidR="009F6A12" w:rsidRPr="009C5715" w:rsidRDefault="009F6A12" w:rsidP="009F6A12">
      <w:pPr>
        <w:rPr>
          <w:rFonts w:asciiTheme="minorHAnsi" w:hAnsiTheme="minorHAnsi"/>
        </w:rPr>
      </w:pPr>
    </w:p>
    <w:p w14:paraId="5736BB54" w14:textId="77777777" w:rsidR="009F6A12" w:rsidRPr="009C5715" w:rsidRDefault="009F6A12" w:rsidP="009F6A12">
      <w:pPr>
        <w:rPr>
          <w:rStyle w:val="StyleUnderline"/>
          <w:rFonts w:asciiTheme="minorHAnsi" w:hAnsiTheme="minorHAnsi"/>
        </w:rPr>
      </w:pPr>
      <w:r w:rsidRPr="009C5715">
        <w:rPr>
          <w:rFonts w:asciiTheme="minorHAnsi" w:hAnsiTheme="minorHAnsi"/>
          <w:sz w:val="16"/>
        </w:rPr>
        <w:t xml:space="preserve">For more than a decade, </w:t>
      </w:r>
      <w:r w:rsidRPr="009C5715">
        <w:rPr>
          <w:rStyle w:val="StyleUnderline"/>
          <w:rFonts w:asciiTheme="minorHAnsi" w:hAnsiTheme="minorHAnsi"/>
        </w:rPr>
        <w:t>China has complained about what it maintains has been</w:t>
      </w:r>
      <w:r w:rsidRPr="009C5715">
        <w:rPr>
          <w:rFonts w:asciiTheme="minorHAnsi" w:hAnsiTheme="minorHAnsi"/>
          <w:sz w:val="16"/>
        </w:rPr>
        <w:t xml:space="preserve"> </w:t>
      </w:r>
      <w:r w:rsidRPr="009C5715">
        <w:rPr>
          <w:rStyle w:val="StyleUnderline"/>
          <w:rFonts w:asciiTheme="minorHAnsi" w:hAnsiTheme="minorHAnsi"/>
        </w:rPr>
        <w:t>a pattern of</w:t>
      </w:r>
      <w:r w:rsidRPr="009C5715">
        <w:rPr>
          <w:rFonts w:asciiTheme="minorHAnsi" w:hAnsiTheme="minorHAnsi"/>
          <w:sz w:val="16"/>
        </w:rPr>
        <w:t xml:space="preserve"> erratic and </w:t>
      </w:r>
      <w:r w:rsidRPr="009C5715">
        <w:rPr>
          <w:rStyle w:val="StyleUnderline"/>
          <w:rFonts w:asciiTheme="minorHAnsi" w:hAnsiTheme="minorHAnsi"/>
        </w:rPr>
        <w:t>politicized treatment of Chinese investors when they attempt to acquire US companies</w:t>
      </w:r>
      <w:r w:rsidRPr="009C5715">
        <w:rPr>
          <w:rFonts w:asciiTheme="minorHAnsi" w:hAnsiTheme="minorHAnsi"/>
          <w:sz w:val="16"/>
        </w:rPr>
        <w:t xml:space="preserve">- </w:t>
      </w:r>
      <w:r w:rsidRPr="009C5715">
        <w:rPr>
          <w:rStyle w:val="StyleUnderline"/>
          <w:rFonts w:asciiTheme="minorHAnsi" w:hAnsiTheme="minorHAnsi"/>
        </w:rPr>
        <w:t>Chinese authorities remain stung</w:t>
      </w:r>
      <w:r w:rsidRPr="009C5715">
        <w:rPr>
          <w:rFonts w:asciiTheme="minorHAnsi" w:hAnsiTheme="minorHAnsi"/>
          <w:sz w:val="16"/>
        </w:rPr>
        <w:t xml:space="preserve"> in particular </w:t>
      </w:r>
      <w:r w:rsidRPr="009C5715">
        <w:rPr>
          <w:rStyle w:val="StyleUnderline"/>
          <w:rFonts w:asciiTheme="minorHAnsi" w:hAnsiTheme="minorHAnsi"/>
        </w:rPr>
        <w:t>by the</w:t>
      </w:r>
      <w:r w:rsidRPr="009C5715">
        <w:rPr>
          <w:rFonts w:asciiTheme="minorHAnsi" w:hAnsiTheme="minorHAnsi"/>
          <w:sz w:val="16"/>
        </w:rPr>
        <w:t xml:space="preserve"> political </w:t>
      </w:r>
      <w:r w:rsidRPr="009C5715">
        <w:rPr>
          <w:rStyle w:val="StyleUnderline"/>
          <w:rFonts w:asciiTheme="minorHAnsi" w:hAnsiTheme="minorHAnsi"/>
        </w:rPr>
        <w:t>backlash in Washington</w:t>
      </w:r>
      <w:r w:rsidRPr="009C5715">
        <w:rPr>
          <w:rFonts w:asciiTheme="minorHAnsi" w:hAnsiTheme="minorHAnsi"/>
          <w:sz w:val="16"/>
        </w:rPr>
        <w:t xml:space="preserve"> provoked in 2005 </w:t>
      </w:r>
      <w:r w:rsidRPr="009C5715">
        <w:rPr>
          <w:rStyle w:val="StyleUnderline"/>
          <w:rFonts w:asciiTheme="minorHAnsi" w:hAnsiTheme="minorHAnsi"/>
        </w:rPr>
        <w:t>when the China National Offshore Oil Corporation</w:t>
      </w:r>
      <w:r w:rsidRPr="009C5715">
        <w:rPr>
          <w:rFonts w:asciiTheme="minorHAnsi" w:hAnsiTheme="minorHAnsi"/>
          <w:sz w:val="16"/>
        </w:rPr>
        <w:t xml:space="preserve"> (CNOOC) </w:t>
      </w:r>
      <w:r w:rsidRPr="009C5715">
        <w:rPr>
          <w:rStyle w:val="StyleUnderline"/>
          <w:rFonts w:asciiTheme="minorHAnsi" w:hAnsiTheme="minorHAnsi"/>
        </w:rPr>
        <w:t>attempted unsuccessfully to acquire the American oil company Unocal.</w:t>
      </w:r>
      <w:r w:rsidRPr="009C5715">
        <w:rPr>
          <w:rFonts w:asciiTheme="minorHAnsi" w:hAnsiTheme="minorHAnsi"/>
          <w:sz w:val="16"/>
        </w:rPr>
        <w:t xml:space="preserve"> Alt</w:t>
      </w:r>
      <w:r w:rsidRPr="009C5715">
        <w:rPr>
          <w:rStyle w:val="StyleUnderline"/>
          <w:rFonts w:asciiTheme="minorHAnsi" w:hAnsiTheme="minorHAnsi"/>
        </w:rPr>
        <w:t>hough the deal was aborted by politics,</w:t>
      </w:r>
      <w:r w:rsidRPr="009C5715">
        <w:rPr>
          <w:rFonts w:asciiTheme="minorHAnsi" w:hAnsiTheme="minorHAnsi"/>
          <w:sz w:val="16"/>
        </w:rPr>
        <w:t xml:space="preserve"> </w:t>
      </w:r>
      <w:r w:rsidRPr="009C5715">
        <w:rPr>
          <w:rStyle w:val="StyleUnderline"/>
          <w:rFonts w:asciiTheme="minorHAnsi" w:hAnsiTheme="minorHAnsi"/>
        </w:rPr>
        <w:t>and not any official finding of security concerns</w:t>
      </w:r>
      <w:r w:rsidRPr="009C5715">
        <w:rPr>
          <w:rFonts w:asciiTheme="minorHAnsi" w:hAnsiTheme="minorHAnsi"/>
          <w:sz w:val="16"/>
        </w:rPr>
        <w:t xml:space="preserve">, </w:t>
      </w:r>
      <w:r w:rsidRPr="009C5715">
        <w:rPr>
          <w:rStyle w:val="Emphasis"/>
          <w:rFonts w:asciiTheme="minorHAnsi" w:hAnsiTheme="minorHAnsi"/>
        </w:rPr>
        <w:t xml:space="preserve">the Chinese have targeted </w:t>
      </w:r>
      <w:r w:rsidRPr="009C5715">
        <w:rPr>
          <w:rStyle w:val="StyleUnderline"/>
          <w:rFonts w:asciiTheme="minorHAnsi" w:hAnsiTheme="minorHAnsi"/>
        </w:rPr>
        <w:t>the Committee on Foreign Investment in the United States</w:t>
      </w:r>
      <w:r w:rsidRPr="009C5715">
        <w:rPr>
          <w:rFonts w:asciiTheme="minorHAnsi" w:hAnsiTheme="minorHAnsi"/>
          <w:sz w:val="16"/>
        </w:rPr>
        <w:t xml:space="preserve"> (</w:t>
      </w:r>
      <w:r w:rsidRPr="009C5715">
        <w:rPr>
          <w:rStyle w:val="Emphasis"/>
          <w:rFonts w:asciiTheme="minorHAnsi" w:hAnsiTheme="minorHAnsi"/>
        </w:rPr>
        <w:t>CFIUS</w:t>
      </w:r>
      <w:r w:rsidRPr="009C5715">
        <w:rPr>
          <w:rFonts w:asciiTheme="minorHAnsi" w:hAnsiTheme="minorHAnsi"/>
          <w:sz w:val="16"/>
        </w:rPr>
        <w:t xml:space="preserve">) </w:t>
      </w:r>
      <w:r w:rsidRPr="009C5715">
        <w:rPr>
          <w:rStyle w:val="StyleUnderline"/>
          <w:rFonts w:asciiTheme="minorHAnsi" w:hAnsiTheme="minorHAnsi"/>
        </w:rPr>
        <w:t xml:space="preserve">as a focus of their criticism. </w:t>
      </w:r>
      <w:r w:rsidRPr="009C5715">
        <w:rPr>
          <w:rFonts w:asciiTheme="minorHAnsi" w:hAnsiTheme="minorHAnsi"/>
          <w:sz w:val="16"/>
        </w:rPr>
        <w:t>T</w:t>
      </w:r>
      <w:r w:rsidRPr="009C5715">
        <w:rPr>
          <w:rStyle w:val="StyleUnderline"/>
          <w:rFonts w:asciiTheme="minorHAnsi" w:hAnsiTheme="minorHAnsi"/>
        </w:rPr>
        <w:t>he Chinese want the committee</w:t>
      </w:r>
      <w:r w:rsidRPr="009C5715">
        <w:rPr>
          <w:rFonts w:asciiTheme="minorHAnsi" w:hAnsiTheme="minorHAnsi"/>
          <w:sz w:val="16"/>
        </w:rPr>
        <w:t xml:space="preserve">, </w:t>
      </w:r>
      <w:r w:rsidRPr="009C5715">
        <w:rPr>
          <w:rStyle w:val="StyleUnderline"/>
          <w:rFonts w:asciiTheme="minorHAnsi" w:hAnsiTheme="minorHAnsi"/>
        </w:rPr>
        <w:t>a</w:t>
      </w:r>
      <w:r w:rsidRPr="009C5715">
        <w:rPr>
          <w:rFonts w:asciiTheme="minorHAnsi" w:hAnsiTheme="minorHAnsi"/>
          <w:sz w:val="16"/>
        </w:rPr>
        <w:t xml:space="preserve">n interagency </w:t>
      </w:r>
      <w:r w:rsidRPr="009C5715">
        <w:rPr>
          <w:rStyle w:val="StyleUnderline"/>
          <w:rFonts w:asciiTheme="minorHAnsi" w:hAnsiTheme="minorHAnsi"/>
        </w:rPr>
        <w:t>group that reviews foreign acquisitions</w:t>
      </w:r>
      <w:r w:rsidRPr="009C5715">
        <w:rPr>
          <w:rFonts w:asciiTheme="minorHAnsi" w:hAnsiTheme="minorHAnsi"/>
          <w:sz w:val="16"/>
        </w:rPr>
        <w:t xml:space="preserve"> of US companies for possible threats to the national security of the United States, </w:t>
      </w:r>
      <w:r w:rsidRPr="009C5715">
        <w:rPr>
          <w:rStyle w:val="StyleUnderline"/>
          <w:rFonts w:asciiTheme="minorHAnsi" w:hAnsiTheme="minorHAnsi"/>
        </w:rPr>
        <w:t xml:space="preserve">to be more </w:t>
      </w:r>
      <w:r w:rsidRPr="009C5715">
        <w:rPr>
          <w:rFonts w:asciiTheme="minorHAnsi" w:hAnsiTheme="minorHAnsi"/>
          <w:sz w:val="16"/>
        </w:rPr>
        <w:t xml:space="preserve">open and </w:t>
      </w:r>
      <w:r w:rsidRPr="009C5715">
        <w:rPr>
          <w:rStyle w:val="StyleUnderline"/>
          <w:rFonts w:asciiTheme="minorHAnsi" w:hAnsiTheme="minorHAnsi"/>
        </w:rPr>
        <w:t>transparent</w:t>
      </w:r>
      <w:r w:rsidRPr="009C5715">
        <w:rPr>
          <w:rFonts w:asciiTheme="minorHAnsi" w:hAnsiTheme="minorHAnsi"/>
          <w:sz w:val="16"/>
        </w:rPr>
        <w:t xml:space="preserve"> in its rulings </w:t>
      </w:r>
      <w:r w:rsidRPr="009C5715">
        <w:rPr>
          <w:rStyle w:val="StyleUnderline"/>
          <w:rFonts w:asciiTheme="minorHAnsi" w:hAnsiTheme="minorHAnsi"/>
        </w:rPr>
        <w:t>and to not discriminate against Chinese firms</w:t>
      </w:r>
      <w:r w:rsidRPr="009C5715">
        <w:rPr>
          <w:rFonts w:asciiTheme="minorHAnsi" w:hAnsiTheme="minorHAnsi"/>
          <w:sz w:val="16"/>
        </w:rPr>
        <w:t xml:space="preserve"> </w:t>
      </w:r>
      <w:r w:rsidRPr="009C5715">
        <w:rPr>
          <w:rStyle w:val="StyleUnderline"/>
          <w:rFonts w:asciiTheme="minorHAnsi" w:hAnsiTheme="minorHAnsi"/>
        </w:rPr>
        <w:t xml:space="preserve">but instead treat Chinese acquisitions on an equal basis in comparison with acquisitions by firms of other nationalities. </w:t>
      </w:r>
      <w:r w:rsidRPr="009C5715">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9C5715">
        <w:rPr>
          <w:rStyle w:val="StyleUnderline"/>
          <w:rFonts w:asciiTheme="minorHAnsi" w:hAnsiTheme="minorHAnsi"/>
        </w:rPr>
        <w:t>Discussions with the Chinese about</w:t>
      </w:r>
      <w:r w:rsidRPr="009C5715">
        <w:rPr>
          <w:rFonts w:asciiTheme="minorHAnsi" w:hAnsiTheme="minorHAnsi"/>
          <w:sz w:val="16"/>
        </w:rPr>
        <w:t xml:space="preserve"> addressing </w:t>
      </w:r>
      <w:r w:rsidRPr="009C5715">
        <w:rPr>
          <w:rStyle w:val="StyleUnderline"/>
          <w:rFonts w:asciiTheme="minorHAnsi" w:hAnsiTheme="minorHAnsi"/>
        </w:rPr>
        <w:t>their demands</w:t>
      </w:r>
      <w:r w:rsidRPr="009C5715">
        <w:rPr>
          <w:rFonts w:asciiTheme="minorHAnsi" w:hAnsiTheme="minorHAnsi"/>
          <w:sz w:val="16"/>
        </w:rPr>
        <w:t xml:space="preserve"> </w:t>
      </w:r>
      <w:r w:rsidRPr="009C5715">
        <w:rPr>
          <w:rStyle w:val="StyleUnderline"/>
          <w:rFonts w:asciiTheme="minorHAnsi" w:hAnsiTheme="minorHAnsi"/>
        </w:rPr>
        <w:t xml:space="preserve">have been </w:t>
      </w:r>
      <w:r w:rsidRPr="009C5715">
        <w:rPr>
          <w:rStyle w:val="Emphasis"/>
          <w:rFonts w:asciiTheme="minorHAnsi" w:hAnsiTheme="minorHAnsi"/>
        </w:rPr>
        <w:t>a major part</w:t>
      </w:r>
      <w:r w:rsidRPr="009C5715">
        <w:rPr>
          <w:rFonts w:asciiTheme="minorHAnsi" w:hAnsiTheme="minorHAnsi"/>
          <w:sz w:val="16"/>
        </w:rPr>
        <w:t xml:space="preserve"> </w:t>
      </w:r>
      <w:r w:rsidRPr="009C5715">
        <w:rPr>
          <w:rStyle w:val="StyleUnderline"/>
          <w:rFonts w:asciiTheme="minorHAnsi" w:hAnsiTheme="minorHAnsi"/>
        </w:rPr>
        <w:t>of negotiations on a</w:t>
      </w:r>
      <w:r w:rsidRPr="009C5715">
        <w:rPr>
          <w:rFonts w:asciiTheme="minorHAnsi" w:hAnsiTheme="minorHAnsi"/>
          <w:sz w:val="16"/>
        </w:rPr>
        <w:t xml:space="preserve"> </w:t>
      </w:r>
      <w:r w:rsidRPr="009C5715">
        <w:rPr>
          <w:rStyle w:val="Emphasis"/>
          <w:rFonts w:asciiTheme="minorHAnsi" w:hAnsiTheme="minorHAnsi"/>
        </w:rPr>
        <w:t>b</w:t>
      </w:r>
      <w:r w:rsidRPr="009C5715">
        <w:rPr>
          <w:rStyle w:val="StyleUnderline"/>
          <w:rFonts w:asciiTheme="minorHAnsi" w:hAnsiTheme="minorHAnsi"/>
        </w:rPr>
        <w:t xml:space="preserve">ilateral </w:t>
      </w:r>
      <w:r w:rsidRPr="009C5715">
        <w:rPr>
          <w:rStyle w:val="Emphasis"/>
          <w:rFonts w:asciiTheme="minorHAnsi" w:hAnsiTheme="minorHAnsi"/>
        </w:rPr>
        <w:t>i</w:t>
      </w:r>
      <w:r w:rsidRPr="009C5715">
        <w:rPr>
          <w:rStyle w:val="StyleUnderline"/>
          <w:rFonts w:asciiTheme="minorHAnsi" w:hAnsiTheme="minorHAnsi"/>
        </w:rPr>
        <w:t xml:space="preserve">nvestment </w:t>
      </w:r>
      <w:r w:rsidRPr="009C5715">
        <w:rPr>
          <w:rStyle w:val="Emphasis"/>
          <w:rFonts w:asciiTheme="minorHAnsi" w:hAnsiTheme="minorHAnsi"/>
        </w:rPr>
        <w:t>t</w:t>
      </w:r>
      <w:r w:rsidRPr="009C5715">
        <w:rPr>
          <w:rStyle w:val="StyleUnderline"/>
          <w:rFonts w:asciiTheme="minorHAnsi" w:hAnsiTheme="minorHAnsi"/>
        </w:rPr>
        <w:t>reaty</w:t>
      </w:r>
      <w:r w:rsidRPr="009C5715">
        <w:rPr>
          <w:rFonts w:asciiTheme="minorHAnsi" w:hAnsiTheme="minorHAnsi"/>
          <w:sz w:val="16"/>
        </w:rPr>
        <w:t xml:space="preserve"> (</w:t>
      </w:r>
      <w:r w:rsidRPr="009C5715">
        <w:rPr>
          <w:rStyle w:val="Emphasis"/>
          <w:rFonts w:asciiTheme="minorHAnsi" w:hAnsiTheme="minorHAnsi"/>
        </w:rPr>
        <w:t>BIT</w:t>
      </w:r>
      <w:r w:rsidRPr="009C5715">
        <w:rPr>
          <w:rFonts w:asciiTheme="minorHAnsi" w:hAnsiTheme="minorHAnsi"/>
          <w:sz w:val="16"/>
        </w:rPr>
        <w:t xml:space="preserve">), </w:t>
      </w:r>
      <w:r w:rsidRPr="009C5715">
        <w:rPr>
          <w:rStyle w:val="StyleUnderline"/>
          <w:rFonts w:asciiTheme="minorHAnsi" w:hAnsiTheme="minorHAnsi"/>
        </w:rPr>
        <w:t>but</w:t>
      </w:r>
      <w:r w:rsidRPr="009C5715">
        <w:rPr>
          <w:rFonts w:asciiTheme="minorHAnsi" w:hAnsiTheme="minorHAnsi"/>
          <w:sz w:val="16"/>
        </w:rPr>
        <w:t xml:space="preserve"> as of September 2015, </w:t>
      </w:r>
      <w:r w:rsidRPr="009C5715">
        <w:rPr>
          <w:rStyle w:val="StyleUnderline"/>
          <w:rFonts w:asciiTheme="minorHAnsi" w:hAnsiTheme="minorHAnsi"/>
        </w:rPr>
        <w:t>progress on the issue has stalled</w:t>
      </w:r>
      <w:r w:rsidRPr="009C5715">
        <w:rPr>
          <w:rFonts w:asciiTheme="minorHAnsi" w:hAnsiTheme="minorHAnsi"/>
          <w:sz w:val="16"/>
        </w:rPr>
        <w:t xml:space="preserve"> despite efforts to complete agreement at the time of the visit of President Xi Jinping to Washington and Seattle. </w:t>
      </w:r>
      <w:r w:rsidRPr="009C5715">
        <w:rPr>
          <w:rStyle w:val="StyleUnderline"/>
          <w:rFonts w:asciiTheme="minorHAnsi" w:hAnsiTheme="minorHAnsi"/>
        </w:rPr>
        <w:t>It has become</w:t>
      </w:r>
      <w:r w:rsidRPr="009C5715">
        <w:rPr>
          <w:rFonts w:asciiTheme="minorHAnsi" w:hAnsiTheme="minorHAnsi"/>
          <w:sz w:val="16"/>
        </w:rPr>
        <w:t xml:space="preserve"> increasingly </w:t>
      </w:r>
      <w:r w:rsidRPr="009C5715">
        <w:rPr>
          <w:rStyle w:val="StyleUnderline"/>
          <w:rFonts w:asciiTheme="minorHAnsi" w:hAnsiTheme="minorHAnsi"/>
        </w:rPr>
        <w:t>apparent that the U</w:t>
      </w:r>
      <w:r w:rsidRPr="009C5715">
        <w:rPr>
          <w:rFonts w:asciiTheme="minorHAnsi" w:hAnsiTheme="minorHAnsi"/>
          <w:sz w:val="16"/>
        </w:rPr>
        <w:t xml:space="preserve">nited </w:t>
      </w:r>
      <w:r w:rsidRPr="009C5715">
        <w:rPr>
          <w:rStyle w:val="StyleUnderline"/>
          <w:rFonts w:asciiTheme="minorHAnsi" w:hAnsiTheme="minorHAnsi"/>
        </w:rPr>
        <w:t>S</w:t>
      </w:r>
      <w:r w:rsidRPr="009C5715">
        <w:rPr>
          <w:rFonts w:asciiTheme="minorHAnsi" w:hAnsiTheme="minorHAnsi"/>
          <w:sz w:val="16"/>
        </w:rPr>
        <w:t xml:space="preserve">tates </w:t>
      </w:r>
      <w:r w:rsidRPr="009C5715">
        <w:rPr>
          <w:rStyle w:val="StyleUnderline"/>
          <w:rFonts w:asciiTheme="minorHAnsi" w:hAnsiTheme="minorHAnsi"/>
        </w:rPr>
        <w:t xml:space="preserve">is not prepared to change CFIUS's </w:t>
      </w:r>
      <w:r w:rsidRPr="009C5715">
        <w:rPr>
          <w:rFonts w:asciiTheme="minorHAnsi" w:hAnsiTheme="minorHAnsi"/>
          <w:sz w:val="16"/>
        </w:rPr>
        <w:t xml:space="preserve">substantive </w:t>
      </w:r>
      <w:r w:rsidRPr="009C5715">
        <w:rPr>
          <w:rStyle w:val="StyleUnderline"/>
          <w:rFonts w:asciiTheme="minorHAnsi" w:hAnsiTheme="minorHAnsi"/>
        </w:rPr>
        <w:t>procedures as China wants.</w:t>
      </w:r>
    </w:p>
    <w:p w14:paraId="43B84985" w14:textId="77777777" w:rsidR="009F6A12" w:rsidRPr="009C5715" w:rsidRDefault="009F6A12" w:rsidP="009F6A12">
      <w:pPr>
        <w:rPr>
          <w:rFonts w:asciiTheme="minorHAnsi" w:hAnsiTheme="minorHAnsi"/>
          <w:sz w:val="14"/>
        </w:rPr>
      </w:pPr>
    </w:p>
    <w:p w14:paraId="0FE93C01" w14:textId="77777777" w:rsidR="009F6A12" w:rsidRPr="009C5715" w:rsidRDefault="009F6A12" w:rsidP="009F6A12">
      <w:pPr>
        <w:pStyle w:val="Heading4"/>
        <w:rPr>
          <w:rFonts w:asciiTheme="minorHAnsi" w:hAnsiTheme="minorHAnsi"/>
        </w:rPr>
      </w:pPr>
      <w:r w:rsidRPr="009C5715">
        <w:rPr>
          <w:rFonts w:asciiTheme="minorHAnsi" w:hAnsiTheme="minorHAnsi"/>
        </w:rPr>
        <w:t>Scenario 1: SCS War</w:t>
      </w:r>
    </w:p>
    <w:p w14:paraId="01AF9DD3" w14:textId="77777777" w:rsidR="009F6A12" w:rsidRPr="009C5715" w:rsidRDefault="009F6A12" w:rsidP="009F6A12"/>
    <w:p w14:paraId="4946689D"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A B.I.T. is the best step to decrease the chances of military confrontation in the South China Sea. </w:t>
      </w:r>
    </w:p>
    <w:p w14:paraId="2D283B63"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Shambaugh ‘15</w:t>
      </w:r>
    </w:p>
    <w:p w14:paraId="7B7B021A" w14:textId="77777777" w:rsidR="009F6A12" w:rsidRPr="009C5715" w:rsidRDefault="009F6A12" w:rsidP="009F6A12">
      <w:pPr>
        <w:rPr>
          <w:rFonts w:asciiTheme="minorHAnsi" w:hAnsiTheme="minorHAnsi"/>
        </w:rPr>
      </w:pPr>
      <w:r w:rsidRPr="009C5715">
        <w:rPr>
          <w:rFonts w:asciiTheme="minorHAnsi" w:hAnsiTheme="minorHAnsi"/>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9C5715">
        <w:rPr>
          <w:rFonts w:asciiTheme="minorHAnsi" w:hAnsiTheme="minorHAnsi"/>
          <w:sz w:val="18"/>
          <w:szCs w:val="18"/>
          <w:vertAlign w:val="superscript"/>
        </w:rPr>
        <w:t>th</w:t>
      </w:r>
      <w:r w:rsidRPr="009C5715">
        <w:rPr>
          <w:rFonts w:asciiTheme="minorHAnsi" w:hAnsiTheme="minorHAnsi"/>
          <w:sz w:val="18"/>
          <w:szCs w:val="18"/>
        </w:rPr>
        <w:t xml:space="preserve"> -  http://www.straitstimes.com/opinion/sino-us-relations-divorce-is-not-an-option</w:t>
      </w:r>
    </w:p>
    <w:p w14:paraId="390CA80A" w14:textId="77777777" w:rsidR="009F6A12" w:rsidRPr="009C5715" w:rsidRDefault="009F6A12" w:rsidP="009F6A12">
      <w:pPr>
        <w:rPr>
          <w:rFonts w:asciiTheme="minorHAnsi" w:hAnsiTheme="minorHAnsi"/>
        </w:rPr>
      </w:pPr>
    </w:p>
    <w:p w14:paraId="35976691" w14:textId="77777777" w:rsidR="009F6A12" w:rsidRPr="009C5715" w:rsidRDefault="009F6A12" w:rsidP="009F6A12">
      <w:pPr>
        <w:rPr>
          <w:rFonts w:asciiTheme="minorHAnsi" w:hAnsiTheme="minorHAnsi"/>
          <w:sz w:val="14"/>
        </w:rPr>
      </w:pPr>
      <w:r w:rsidRPr="009C5715">
        <w:rPr>
          <w:rStyle w:val="StyleUnderline"/>
          <w:rFonts w:asciiTheme="minorHAnsi" w:hAnsiTheme="minorHAnsi"/>
        </w:rPr>
        <w:t>Despite this overall macro climate</w:t>
      </w:r>
      <w:r w:rsidRPr="009C5715">
        <w:rPr>
          <w:rFonts w:asciiTheme="minorHAnsi" w:hAnsiTheme="minorHAnsi"/>
          <w:sz w:val="14"/>
        </w:rPr>
        <w:t xml:space="preserve"> </w:t>
      </w:r>
      <w:r w:rsidRPr="009C5715">
        <w:rPr>
          <w:rStyle w:val="StyleUnderline"/>
          <w:rFonts w:asciiTheme="minorHAnsi" w:hAnsiTheme="minorHAnsi"/>
        </w:rPr>
        <w:t>in the relationship</w:t>
      </w:r>
      <w:r w:rsidRPr="009C5715">
        <w:rPr>
          <w:rFonts w:asciiTheme="minorHAnsi" w:hAnsiTheme="minorHAnsi"/>
          <w:sz w:val="14"/>
        </w:rPr>
        <w:t xml:space="preserve">, </w:t>
      </w:r>
      <w:r w:rsidRPr="009C5715">
        <w:rPr>
          <w:rStyle w:val="StyleUnderline"/>
          <w:rFonts w:asciiTheme="minorHAnsi" w:hAnsiTheme="minorHAnsi"/>
        </w:rPr>
        <w:t>the US and China still have to coexist</w:t>
      </w:r>
      <w:r w:rsidRPr="009C5715">
        <w:rPr>
          <w:rFonts w:asciiTheme="minorHAnsi" w:hAnsiTheme="minorHAnsi"/>
          <w:sz w:val="14"/>
        </w:rPr>
        <w:t xml:space="preserve">, </w:t>
      </w:r>
      <w:r w:rsidRPr="009C5715">
        <w:rPr>
          <w:rStyle w:val="StyleUnderline"/>
          <w:rFonts w:asciiTheme="minorHAnsi" w:hAnsiTheme="minorHAnsi"/>
        </w:rPr>
        <w:t xml:space="preserve">and </w:t>
      </w:r>
      <w:r w:rsidRPr="009C5715">
        <w:rPr>
          <w:rFonts w:asciiTheme="minorHAnsi" w:hAnsiTheme="minorHAnsi"/>
          <w:sz w:val="14"/>
        </w:rPr>
        <w:t xml:space="preserve">to </w:t>
      </w:r>
      <w:r w:rsidRPr="009C5715">
        <w:rPr>
          <w:rStyle w:val="StyleUnderline"/>
          <w:rFonts w:asciiTheme="minorHAnsi" w:hAnsiTheme="minorHAnsi"/>
        </w:rPr>
        <w:t>do so peacefully if at all possible</w:t>
      </w:r>
      <w:r w:rsidRPr="009C5715">
        <w:rPr>
          <w:rFonts w:asciiTheme="minorHAnsi" w:hAnsiTheme="minorHAnsi"/>
          <w:sz w:val="14"/>
        </w:rPr>
        <w:t xml:space="preserve">. </w:t>
      </w:r>
      <w:r w:rsidRPr="009C5715">
        <w:rPr>
          <w:rStyle w:val="StyleUnderline"/>
          <w:rFonts w:asciiTheme="minorHAnsi" w:hAnsiTheme="minorHAnsi"/>
        </w:rPr>
        <w:t xml:space="preserve">We have business to do with each other </w:t>
      </w:r>
      <w:r w:rsidRPr="009C5715">
        <w:rPr>
          <w:rFonts w:asciiTheme="minorHAnsi" w:hAnsiTheme="minorHAnsi"/>
          <w:sz w:val="14"/>
        </w:rPr>
        <w:t xml:space="preserve">- </w:t>
      </w:r>
      <w:r w:rsidRPr="009C5715">
        <w:rPr>
          <w:rStyle w:val="StyleUnderline"/>
          <w:rFonts w:asciiTheme="minorHAnsi" w:hAnsiTheme="minorHAnsi"/>
        </w:rPr>
        <w:t>both commercial and diplomatic</w:t>
      </w:r>
      <w:r w:rsidRPr="009C5715">
        <w:rPr>
          <w:rFonts w:asciiTheme="minorHAnsi" w:hAnsiTheme="minorHAnsi"/>
          <w:sz w:val="14"/>
        </w:rPr>
        <w:t xml:space="preserve"> business. Perhaps </w:t>
      </w:r>
      <w:r w:rsidRPr="009C5715">
        <w:rPr>
          <w:rStyle w:val="Emphasis"/>
          <w:rFonts w:asciiTheme="minorHAnsi" w:hAnsiTheme="minorHAnsi"/>
        </w:rPr>
        <w:t>the most immediate opportunity</w:t>
      </w:r>
      <w:r w:rsidRPr="009C5715">
        <w:rPr>
          <w:rFonts w:asciiTheme="minorHAnsi" w:hAnsiTheme="minorHAnsi"/>
          <w:sz w:val="14"/>
        </w:rPr>
        <w:t xml:space="preserve"> - </w:t>
      </w:r>
      <w:r w:rsidRPr="009C5715">
        <w:rPr>
          <w:rStyle w:val="Emphasis"/>
          <w:rFonts w:asciiTheme="minorHAnsi" w:hAnsiTheme="minorHAnsi"/>
        </w:rPr>
        <w:t>and one that would give an enormous boost to the relationship</w:t>
      </w:r>
      <w:r w:rsidRPr="009C5715">
        <w:rPr>
          <w:rFonts w:asciiTheme="minorHAnsi" w:hAnsiTheme="minorHAnsi"/>
          <w:sz w:val="14"/>
        </w:rPr>
        <w:t xml:space="preserve"> </w:t>
      </w:r>
      <w:r w:rsidRPr="009C5715">
        <w:rPr>
          <w:rStyle w:val="StyleUnderline"/>
          <w:rFonts w:asciiTheme="minorHAnsi" w:hAnsiTheme="minorHAnsi"/>
        </w:rPr>
        <w:t>- would be</w:t>
      </w:r>
      <w:r w:rsidRPr="009C5715">
        <w:rPr>
          <w:rFonts w:asciiTheme="minorHAnsi" w:hAnsiTheme="minorHAnsi"/>
          <w:sz w:val="14"/>
        </w:rPr>
        <w:t xml:space="preserve"> the </w:t>
      </w:r>
      <w:r w:rsidRPr="009C5715">
        <w:rPr>
          <w:rStyle w:val="StyleUnderline"/>
          <w:rFonts w:asciiTheme="minorHAnsi" w:hAnsiTheme="minorHAnsi"/>
        </w:rPr>
        <w:t xml:space="preserve">conclusion of a </w:t>
      </w:r>
      <w:r w:rsidRPr="009C5715">
        <w:rPr>
          <w:rStyle w:val="Emphasis"/>
          <w:rFonts w:asciiTheme="minorHAnsi" w:hAnsiTheme="minorHAnsi"/>
        </w:rPr>
        <w:t>b</w:t>
      </w:r>
      <w:r w:rsidRPr="009C5715">
        <w:rPr>
          <w:rStyle w:val="StyleUnderline"/>
          <w:rFonts w:asciiTheme="minorHAnsi" w:hAnsiTheme="minorHAnsi"/>
        </w:rPr>
        <w:t xml:space="preserve">ilateral </w:t>
      </w:r>
      <w:r w:rsidRPr="009C5715">
        <w:rPr>
          <w:rStyle w:val="Emphasis"/>
          <w:rFonts w:asciiTheme="minorHAnsi" w:hAnsiTheme="minorHAnsi"/>
        </w:rPr>
        <w:t>i</w:t>
      </w:r>
      <w:r w:rsidRPr="009C5715">
        <w:rPr>
          <w:rStyle w:val="StyleUnderline"/>
          <w:rFonts w:asciiTheme="minorHAnsi" w:hAnsiTheme="minorHAnsi"/>
        </w:rPr>
        <w:t xml:space="preserve">nvestment </w:t>
      </w:r>
      <w:r w:rsidRPr="009C5715">
        <w:rPr>
          <w:rStyle w:val="Emphasis"/>
          <w:rFonts w:asciiTheme="minorHAnsi" w:hAnsiTheme="minorHAnsi"/>
        </w:rPr>
        <w:t>t</w:t>
      </w:r>
      <w:r w:rsidRPr="009C5715">
        <w:rPr>
          <w:rStyle w:val="StyleUnderline"/>
          <w:rFonts w:asciiTheme="minorHAnsi" w:hAnsiTheme="minorHAnsi"/>
        </w:rPr>
        <w:t>reaty.</w:t>
      </w:r>
      <w:r w:rsidRPr="009C5715">
        <w:rPr>
          <w:rFonts w:asciiTheme="minorHAnsi" w:hAnsiTheme="minorHAnsi"/>
          <w:sz w:val="14"/>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9C5715">
        <w:rPr>
          <w:rStyle w:val="StyleUnderline"/>
          <w:rFonts w:asciiTheme="minorHAnsi" w:hAnsiTheme="minorHAnsi"/>
        </w:rPr>
        <w:t>What worries</w:t>
      </w:r>
      <w:r w:rsidRPr="009C5715">
        <w:rPr>
          <w:rFonts w:asciiTheme="minorHAnsi" w:hAnsiTheme="minorHAnsi"/>
          <w:sz w:val="14"/>
        </w:rPr>
        <w:t xml:space="preserve"> me </w:t>
      </w:r>
      <w:r w:rsidRPr="009C5715">
        <w:rPr>
          <w:rStyle w:val="StyleUnderline"/>
          <w:rFonts w:asciiTheme="minorHAnsi" w:hAnsiTheme="minorHAnsi"/>
        </w:rPr>
        <w:t>is that in this increasingly negative and suspicious atmosphere</w:t>
      </w:r>
      <w:r w:rsidRPr="009C5715">
        <w:rPr>
          <w:rFonts w:asciiTheme="minorHAnsi" w:hAnsiTheme="minorHAnsi"/>
          <w:sz w:val="14"/>
        </w:rPr>
        <w:t xml:space="preserve">, </w:t>
      </w:r>
      <w:r w:rsidRPr="009C5715">
        <w:rPr>
          <w:rStyle w:val="Emphasis"/>
          <w:rFonts w:asciiTheme="minorHAnsi" w:hAnsiTheme="minorHAnsi"/>
        </w:rPr>
        <w:t>"tests of credibility" will increase</w:t>
      </w:r>
      <w:r w:rsidRPr="009C5715">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9C5715">
        <w:rPr>
          <w:rStyle w:val="StyleUnderline"/>
          <w:rFonts w:asciiTheme="minorHAnsi" w:hAnsiTheme="minorHAnsi"/>
        </w:rPr>
        <w:t>This could include</w:t>
      </w:r>
      <w:r w:rsidRPr="009C5715">
        <w:rPr>
          <w:rFonts w:asciiTheme="minorHAnsi" w:hAnsiTheme="minorHAnsi"/>
          <w:sz w:val="14"/>
        </w:rPr>
        <w:t xml:space="preserve"> </w:t>
      </w:r>
      <w:r w:rsidRPr="009C5715">
        <w:rPr>
          <w:rStyle w:val="StyleUnderline"/>
          <w:rFonts w:asciiTheme="minorHAnsi" w:hAnsiTheme="minorHAnsi"/>
        </w:rPr>
        <w:t>a</w:t>
      </w:r>
      <w:r w:rsidRPr="009C5715">
        <w:rPr>
          <w:rFonts w:asciiTheme="minorHAnsi" w:hAnsiTheme="minorHAnsi"/>
          <w:sz w:val="14"/>
        </w:rPr>
        <w:t xml:space="preserve">nother </w:t>
      </w:r>
      <w:r w:rsidRPr="009C5715">
        <w:rPr>
          <w:rStyle w:val="Emphasis"/>
          <w:rFonts w:asciiTheme="minorHAnsi" w:hAnsiTheme="minorHAnsi"/>
        </w:rPr>
        <w:t>military incident in the air or at sea</w:t>
      </w:r>
      <w:r w:rsidRPr="009C5715">
        <w:rPr>
          <w:rFonts w:asciiTheme="minorHAnsi" w:hAnsiTheme="minorHAnsi"/>
          <w:sz w:val="14"/>
        </w:rPr>
        <w:t xml:space="preserve">, or renewed tension over Taiwan. Even </w:t>
      </w:r>
      <w:r w:rsidRPr="009C5715">
        <w:rPr>
          <w:rStyle w:val="StyleUnderline"/>
          <w:rFonts w:asciiTheme="minorHAnsi" w:hAnsiTheme="minorHAnsi"/>
        </w:rPr>
        <w:t xml:space="preserve">the current situation in the South China Sea </w:t>
      </w:r>
      <w:r w:rsidRPr="009C5715">
        <w:rPr>
          <w:rStyle w:val="Emphasis"/>
          <w:rFonts w:asciiTheme="minorHAnsi" w:hAnsiTheme="minorHAnsi"/>
        </w:rPr>
        <w:t>has real potential to haemorrhage</w:t>
      </w:r>
      <w:r w:rsidRPr="009C5715">
        <w:rPr>
          <w:rFonts w:asciiTheme="minorHAnsi" w:hAnsiTheme="minorHAnsi"/>
          <w:sz w:val="14"/>
        </w:rPr>
        <w:t xml:space="preserve">, as China is not going to stop its island- building activities and hence will not meet American demands that it do so. Or if China, having fortified the islands, proclaims an air defence identification zone over the South China Sea. What is Washington to do then? </w:t>
      </w:r>
      <w:r w:rsidRPr="009C5715">
        <w:rPr>
          <w:rStyle w:val="Emphasis"/>
          <w:rFonts w:asciiTheme="minorHAnsi" w:hAnsiTheme="minorHAnsi"/>
        </w:rPr>
        <w:t xml:space="preserve">The potential for military confrontation is not insignificant. </w:t>
      </w:r>
      <w:r w:rsidRPr="009C5715">
        <w:rPr>
          <w:rStyle w:val="StyleUnderline"/>
          <w:rFonts w:asciiTheme="minorHAnsi" w:hAnsiTheme="minorHAnsi"/>
        </w:rPr>
        <w:t>So, looking to the future</w:t>
      </w:r>
      <w:r w:rsidRPr="009C5715">
        <w:rPr>
          <w:rFonts w:asciiTheme="minorHAnsi" w:hAnsiTheme="minorHAnsi"/>
          <w:sz w:val="14"/>
        </w:rPr>
        <w:t xml:space="preserve">, </w:t>
      </w:r>
      <w:r w:rsidRPr="009C5715">
        <w:rPr>
          <w:rStyle w:val="StyleUnderline"/>
          <w:rFonts w:asciiTheme="minorHAnsi" w:hAnsiTheme="minorHAnsi"/>
        </w:rPr>
        <w:t>the key responsibility for both countries is to</w:t>
      </w:r>
      <w:r w:rsidRPr="009C5715">
        <w:rPr>
          <w:rFonts w:asciiTheme="minorHAnsi" w:hAnsiTheme="minorHAnsi"/>
          <w:sz w:val="14"/>
        </w:rPr>
        <w:t xml:space="preserve"> learn how </w:t>
      </w:r>
      <w:r w:rsidRPr="009C5715">
        <w:rPr>
          <w:rStyle w:val="StyleUnderline"/>
          <w:rFonts w:asciiTheme="minorHAnsi" w:hAnsiTheme="minorHAnsi"/>
        </w:rPr>
        <w:t>to manage competition</w:t>
      </w:r>
      <w:r w:rsidRPr="009C5715">
        <w:rPr>
          <w:rFonts w:asciiTheme="minorHAnsi" w:hAnsiTheme="minorHAnsi"/>
          <w:sz w:val="14"/>
        </w:rPr>
        <w:t xml:space="preserve">, </w:t>
      </w:r>
      <w:r w:rsidRPr="009C5715">
        <w:rPr>
          <w:rStyle w:val="StyleUnderline"/>
          <w:rFonts w:asciiTheme="minorHAnsi" w:hAnsiTheme="minorHAnsi"/>
        </w:rPr>
        <w:t>keep it from edging towards the conflictual end of the spectrum, while trying to expand the zone of practical cooperation.</w:t>
      </w:r>
    </w:p>
    <w:p w14:paraId="0C46A7D7" w14:textId="77777777" w:rsidR="009F6A12" w:rsidRPr="009C5715" w:rsidRDefault="009F6A12" w:rsidP="009F6A12">
      <w:pPr>
        <w:rPr>
          <w:rFonts w:asciiTheme="minorHAnsi" w:hAnsiTheme="minorHAnsi"/>
        </w:rPr>
      </w:pPr>
    </w:p>
    <w:p w14:paraId="0DA18A72" w14:textId="77777777" w:rsidR="009F6A12" w:rsidRPr="009C5715" w:rsidRDefault="009F6A12" w:rsidP="009F6A12">
      <w:pPr>
        <w:pStyle w:val="Heading4"/>
      </w:pPr>
      <w:r w:rsidRPr="009C5715">
        <w:t>SCS conflict causes huge death tolls.</w:t>
      </w:r>
    </w:p>
    <w:p w14:paraId="0948F8C1" w14:textId="77777777" w:rsidR="009F6A12" w:rsidRPr="009C5715" w:rsidRDefault="009F6A12" w:rsidP="009F6A12">
      <w:pPr>
        <w:rPr>
          <w:rFonts w:asciiTheme="minorHAnsi" w:hAnsiTheme="minorHAnsi"/>
        </w:rPr>
      </w:pPr>
      <w:r w:rsidRPr="009C5715">
        <w:rPr>
          <w:rStyle w:val="Heading4Char"/>
          <w:rFonts w:asciiTheme="minorHAnsi" w:hAnsiTheme="minorHAnsi"/>
        </w:rPr>
        <w:t>Wittner ‘11</w:t>
      </w:r>
      <w:r w:rsidRPr="009C5715">
        <w:rPr>
          <w:rFonts w:asciiTheme="minorHAnsi" w:hAnsiTheme="minorHAnsi"/>
        </w:rPr>
        <w:t xml:space="preserve"> </w:t>
      </w:r>
    </w:p>
    <w:p w14:paraId="4F7BC693"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 xml:space="preserve">(Lawrence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 11/28/2011, "Is a Nuclear War With China Possible?",  </w:t>
      </w:r>
      <w:hyperlink r:id="rId9" w:history="1">
        <w:r w:rsidRPr="009C5715">
          <w:rPr>
            <w:rFonts w:asciiTheme="minorHAnsi" w:hAnsiTheme="minorHAnsi"/>
            <w:sz w:val="18"/>
            <w:szCs w:val="18"/>
          </w:rPr>
          <w:t>www.huntingtonnews.net/14446</w:t>
        </w:r>
      </w:hyperlink>
      <w:r w:rsidRPr="009C5715">
        <w:rPr>
          <w:rFonts w:asciiTheme="minorHAnsi" w:hAnsiTheme="minorHAnsi"/>
          <w:sz w:val="18"/>
          <w:szCs w:val="18"/>
        </w:rPr>
        <w:t>)</w:t>
      </w:r>
    </w:p>
    <w:p w14:paraId="5A7DD3A9" w14:textId="77777777" w:rsidR="009F6A12" w:rsidRPr="009C5715" w:rsidRDefault="009F6A12" w:rsidP="009F6A12">
      <w:pPr>
        <w:rPr>
          <w:rStyle w:val="Emphasis"/>
          <w:rFonts w:asciiTheme="minorHAnsi" w:hAnsiTheme="minorHAnsi"/>
          <w:b w:val="0"/>
        </w:rPr>
      </w:pPr>
    </w:p>
    <w:p w14:paraId="282DE791" w14:textId="77777777" w:rsidR="009F6A12" w:rsidRPr="009C5715" w:rsidRDefault="009F6A12" w:rsidP="009F6A12">
      <w:pPr>
        <w:rPr>
          <w:rFonts w:asciiTheme="minorHAnsi" w:hAnsiTheme="minorHAnsi"/>
          <w:sz w:val="16"/>
        </w:rPr>
      </w:pPr>
      <w:r w:rsidRPr="009C5715">
        <w:rPr>
          <w:rStyle w:val="StyleUnderline"/>
          <w:rFonts w:asciiTheme="minorHAnsi" w:hAnsiTheme="minorHAnsi"/>
        </w:rPr>
        <w:t>While nuclear weapons exist, there remains a danger that they will be used</w:t>
      </w:r>
      <w:r w:rsidRPr="009C5715">
        <w:rPr>
          <w:rFonts w:asciiTheme="minorHAnsi" w:hAnsiTheme="minorHAnsi"/>
          <w:sz w:val="16"/>
        </w:rPr>
        <w:t xml:space="preserve">. After all, </w:t>
      </w:r>
      <w:r w:rsidRPr="009C5715">
        <w:rPr>
          <w:rStyle w:val="StyleUnderline"/>
          <w:rFonts w:asciiTheme="minorHAnsi" w:hAnsiTheme="minorHAnsi"/>
        </w:rPr>
        <w:t>for centuries national conflicts have led to wars, with nations employing their deadliest weapons</w:t>
      </w:r>
      <w:r w:rsidRPr="009C5715">
        <w:rPr>
          <w:rFonts w:asciiTheme="minorHAnsi" w:hAnsiTheme="minorHAnsi"/>
          <w:sz w:val="16"/>
        </w:rPr>
        <w:t xml:space="preserve">. </w:t>
      </w:r>
      <w:r w:rsidRPr="009C5715">
        <w:rPr>
          <w:rStyle w:val="BoldUnderline"/>
          <w:rFonts w:asciiTheme="minorHAnsi" w:hAnsiTheme="minorHAnsi"/>
        </w:rPr>
        <w:t>The current deterioration of U.S. relations with China might end up providing us with yet another example of this phenomenon</w:t>
      </w:r>
      <w:r w:rsidRPr="009C5715">
        <w:rPr>
          <w:rFonts w:asciiTheme="minorHAnsi" w:hAnsiTheme="minorHAnsi"/>
          <w:sz w:val="16"/>
        </w:rPr>
        <w:t xml:space="preserve">. </w:t>
      </w:r>
      <w:r w:rsidRPr="009C5715">
        <w:rPr>
          <w:rStyle w:val="StyleUnderline"/>
          <w:rFonts w:asciiTheme="minorHAnsi" w:hAnsiTheme="minorHAnsi"/>
        </w:rPr>
        <w:t xml:space="preserve">The </w:t>
      </w:r>
      <w:r w:rsidRPr="009C5715">
        <w:rPr>
          <w:rStyle w:val="BoldUnderline"/>
          <w:rFonts w:asciiTheme="minorHAnsi" w:hAnsiTheme="minorHAnsi"/>
        </w:rPr>
        <w:t>gathering tension</w:t>
      </w:r>
      <w:r w:rsidRPr="009C5715">
        <w:rPr>
          <w:rStyle w:val="StyleUnderline"/>
          <w:rFonts w:asciiTheme="minorHAnsi" w:hAnsiTheme="minorHAnsi"/>
        </w:rPr>
        <w:t xml:space="preserve"> between the United States and China </w:t>
      </w:r>
      <w:r w:rsidRPr="009C5715">
        <w:rPr>
          <w:rStyle w:val="BoldUnderline"/>
          <w:rFonts w:asciiTheme="minorHAnsi" w:hAnsiTheme="minorHAnsi"/>
        </w:rPr>
        <w:t>is clear</w:t>
      </w:r>
      <w:r w:rsidRPr="009C5715">
        <w:rPr>
          <w:rStyle w:val="StyleUnderline"/>
          <w:rFonts w:asciiTheme="minorHAnsi" w:hAnsiTheme="minorHAnsi"/>
        </w:rPr>
        <w:t xml:space="preserve"> </w:t>
      </w:r>
      <w:r w:rsidRPr="009C5715">
        <w:rPr>
          <w:rFonts w:asciiTheme="minorHAnsi" w:hAnsiTheme="minorHAnsi"/>
          <w:sz w:val="16"/>
        </w:rPr>
        <w:t xml:space="preserve">enough. Disturbed by China’s growing economic and military strength, </w:t>
      </w:r>
      <w:r w:rsidRPr="009C5715">
        <w:rPr>
          <w:rStyle w:val="BoldUnderline"/>
          <w:rFonts w:asciiTheme="minorHAnsi" w:hAnsiTheme="minorHAnsi"/>
        </w:rPr>
        <w:t>the U.S</w:t>
      </w:r>
      <w:r w:rsidRPr="009C5715">
        <w:rPr>
          <w:rStyle w:val="StyleUnderline"/>
          <w:rFonts w:asciiTheme="minorHAnsi" w:hAnsiTheme="minorHAnsi"/>
        </w:rPr>
        <w:t xml:space="preserve">. government recently </w:t>
      </w:r>
      <w:r w:rsidRPr="009C5715">
        <w:rPr>
          <w:rStyle w:val="BoldUnderline"/>
          <w:rFonts w:asciiTheme="minorHAnsi" w:hAnsiTheme="minorHAnsi"/>
        </w:rPr>
        <w:t>challenged China’s claims in the South China Sea,</w:t>
      </w:r>
      <w:r w:rsidRPr="009C5715">
        <w:rPr>
          <w:rFonts w:asciiTheme="minorHAnsi" w:hAnsiTheme="minorHAnsi"/>
          <w:sz w:val="16"/>
        </w:rPr>
        <w:t xml:space="preserve"> </w:t>
      </w:r>
      <w:r w:rsidRPr="009C5715">
        <w:rPr>
          <w:rStyle w:val="StyleUnderline"/>
          <w:rFonts w:asciiTheme="minorHAnsi" w:hAnsiTheme="minorHAnsi"/>
        </w:rPr>
        <w:t>increased</w:t>
      </w:r>
      <w:r w:rsidRPr="009C5715">
        <w:rPr>
          <w:rFonts w:asciiTheme="minorHAnsi" w:hAnsiTheme="minorHAnsi"/>
          <w:sz w:val="16"/>
        </w:rPr>
        <w:t xml:space="preserve"> the U.S. </w:t>
      </w:r>
      <w:r w:rsidRPr="009C5715">
        <w:rPr>
          <w:rStyle w:val="StyleUnderline"/>
          <w:rFonts w:asciiTheme="minorHAnsi" w:hAnsiTheme="minorHAnsi"/>
        </w:rPr>
        <w:t>military presence</w:t>
      </w:r>
      <w:r w:rsidRPr="009C5715">
        <w:rPr>
          <w:rFonts w:asciiTheme="minorHAnsi" w:hAnsiTheme="minorHAnsi"/>
          <w:sz w:val="16"/>
        </w:rPr>
        <w:t xml:space="preserve"> in Australia, </w:t>
      </w:r>
      <w:r w:rsidRPr="009C5715">
        <w:rPr>
          <w:rStyle w:val="StyleUnderline"/>
          <w:rFonts w:asciiTheme="minorHAnsi" w:hAnsiTheme="minorHAnsi"/>
        </w:rPr>
        <w:t>and deepened U.S. military ties with other nations in the Pacific region</w:t>
      </w:r>
      <w:r w:rsidRPr="009C5715">
        <w:rPr>
          <w:rFonts w:asciiTheme="minorHAnsi" w:hAnsiTheme="minorHAnsi"/>
          <w:sz w:val="16"/>
        </w:rPr>
        <w:t xml:space="preserve">. According to Secretary of State Hillary Clinton, the United States was “asserting our own position as a Pacific power.” But </w:t>
      </w:r>
      <w:r w:rsidRPr="009C5715">
        <w:rPr>
          <w:rStyle w:val="StyleUnderline"/>
          <w:rFonts w:asciiTheme="minorHAnsi" w:hAnsiTheme="minorHAnsi"/>
        </w:rPr>
        <w:t>need this lead to nuclear war?</w:t>
      </w:r>
      <w:r w:rsidRPr="009C5715">
        <w:rPr>
          <w:rFonts w:asciiTheme="minorHAnsi" w:hAnsiTheme="minorHAnsi"/>
          <w:sz w:val="16"/>
        </w:rPr>
        <w:t xml:space="preserve"> </w:t>
      </w:r>
      <w:r w:rsidRPr="009C5715">
        <w:rPr>
          <w:rStyle w:val="StyleUnderline"/>
          <w:rFonts w:asciiTheme="minorHAnsi" w:hAnsiTheme="minorHAnsi"/>
        </w:rPr>
        <w:t>Not necessarily</w:t>
      </w:r>
      <w:r w:rsidRPr="009C5715">
        <w:rPr>
          <w:rFonts w:asciiTheme="minorHAnsi" w:hAnsiTheme="minorHAnsi"/>
          <w:sz w:val="16"/>
        </w:rPr>
        <w:t xml:space="preserve">. And </w:t>
      </w:r>
      <w:r w:rsidRPr="009C5715">
        <w:rPr>
          <w:rStyle w:val="StyleUnderline"/>
          <w:rFonts w:asciiTheme="minorHAnsi" w:hAnsiTheme="minorHAnsi"/>
        </w:rPr>
        <w:t>yet</w:t>
      </w:r>
      <w:r w:rsidRPr="009C5715">
        <w:rPr>
          <w:rFonts w:asciiTheme="minorHAnsi" w:hAnsiTheme="minorHAnsi"/>
          <w:sz w:val="16"/>
        </w:rPr>
        <w:t xml:space="preserve">, </w:t>
      </w:r>
      <w:r w:rsidRPr="009C5715">
        <w:rPr>
          <w:rStyle w:val="Emphasis"/>
          <w:rFonts w:asciiTheme="minorHAnsi" w:hAnsiTheme="minorHAnsi"/>
        </w:rPr>
        <w:t>there are signs that it could.</w:t>
      </w:r>
      <w:r w:rsidRPr="009C5715">
        <w:rPr>
          <w:rFonts w:asciiTheme="minorHAnsi" w:hAnsiTheme="minorHAnsi"/>
          <w:sz w:val="16"/>
        </w:rPr>
        <w:t xml:space="preserve"> After all, </w:t>
      </w:r>
      <w:r w:rsidRPr="009C5715">
        <w:rPr>
          <w:rStyle w:val="BoldUnderline"/>
          <w:rFonts w:asciiTheme="minorHAnsi" w:hAnsiTheme="minorHAnsi"/>
        </w:rPr>
        <w:t xml:space="preserve">both the United States and China possess </w:t>
      </w:r>
      <w:r w:rsidRPr="009C5715">
        <w:rPr>
          <w:rStyle w:val="Emphasis"/>
          <w:rFonts w:asciiTheme="minorHAnsi" w:hAnsiTheme="minorHAnsi"/>
        </w:rPr>
        <w:t>large numbers of nuclear weapons.</w:t>
      </w:r>
      <w:r w:rsidRPr="009C5715">
        <w:rPr>
          <w:rFonts w:asciiTheme="minorHAnsi" w:hAnsiTheme="minorHAnsi"/>
          <w:sz w:val="16"/>
        </w:rPr>
        <w:t xml:space="preserve"> </w:t>
      </w:r>
      <w:r w:rsidRPr="009C5715">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9C5715">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9C5715">
        <w:rPr>
          <w:rStyle w:val="StyleUnderline"/>
          <w:rFonts w:asciiTheme="minorHAnsi" w:hAnsiTheme="minorHAnsi"/>
        </w:rPr>
        <w:t>Some pundits argue that nuclear weapons prevent wars between nuclear-armed nations</w:t>
      </w:r>
      <w:r w:rsidRPr="009C5715">
        <w:rPr>
          <w:rFonts w:asciiTheme="minorHAnsi" w:hAnsiTheme="minorHAnsi"/>
          <w:sz w:val="16"/>
        </w:rPr>
        <w:t xml:space="preserve">; and, admittedly, there haven’t been very many—at least not yet. </w:t>
      </w:r>
      <w:r w:rsidRPr="009C5715">
        <w:rPr>
          <w:rStyle w:val="StyleUnderline"/>
          <w:rFonts w:asciiTheme="minorHAnsi" w:hAnsiTheme="minorHAnsi"/>
        </w:rPr>
        <w:t>But the Kargil War</w:t>
      </w:r>
      <w:r w:rsidRPr="009C5715">
        <w:rPr>
          <w:rFonts w:asciiTheme="minorHAnsi" w:hAnsiTheme="minorHAnsi"/>
          <w:sz w:val="16"/>
        </w:rPr>
        <w:t xml:space="preserve"> of 1999, </w:t>
      </w:r>
      <w:r w:rsidRPr="009C5715">
        <w:rPr>
          <w:rStyle w:val="StyleUnderline"/>
          <w:rFonts w:asciiTheme="minorHAnsi" w:hAnsiTheme="minorHAnsi"/>
        </w:rPr>
        <w:t>between</w:t>
      </w:r>
      <w:r w:rsidRPr="009C5715">
        <w:rPr>
          <w:rFonts w:asciiTheme="minorHAnsi" w:hAnsiTheme="minorHAnsi"/>
          <w:sz w:val="16"/>
        </w:rPr>
        <w:t xml:space="preserve"> nuclear-armed </w:t>
      </w:r>
      <w:r w:rsidRPr="009C5715">
        <w:rPr>
          <w:rStyle w:val="StyleUnderline"/>
          <w:rFonts w:asciiTheme="minorHAnsi" w:hAnsiTheme="minorHAnsi"/>
        </w:rPr>
        <w:t>India and</w:t>
      </w:r>
      <w:r w:rsidRPr="009C5715">
        <w:rPr>
          <w:rFonts w:asciiTheme="minorHAnsi" w:hAnsiTheme="minorHAnsi"/>
          <w:sz w:val="16"/>
        </w:rPr>
        <w:t xml:space="preserve"> nuclear-armed </w:t>
      </w:r>
      <w:r w:rsidRPr="009C5715">
        <w:rPr>
          <w:rStyle w:val="StyleUnderline"/>
          <w:rFonts w:asciiTheme="minorHAnsi" w:hAnsiTheme="minorHAnsi"/>
        </w:rPr>
        <w:t>Pakistan</w:t>
      </w:r>
      <w:r w:rsidRPr="009C5715">
        <w:rPr>
          <w:rFonts w:asciiTheme="minorHAnsi" w:hAnsiTheme="minorHAnsi"/>
          <w:sz w:val="16"/>
        </w:rPr>
        <w:t xml:space="preserve">, </w:t>
      </w:r>
      <w:r w:rsidRPr="009C5715">
        <w:rPr>
          <w:rStyle w:val="StyleUnderline"/>
          <w:rFonts w:asciiTheme="minorHAnsi" w:hAnsiTheme="minorHAnsi"/>
        </w:rPr>
        <w:t>should convince us that such wars can occur</w:t>
      </w:r>
      <w:r w:rsidRPr="009C5715">
        <w:rPr>
          <w:rFonts w:asciiTheme="minorHAnsi" w:hAnsiTheme="minorHAnsi"/>
          <w:sz w:val="16"/>
        </w:rPr>
        <w:t xml:space="preserve">. Indeed, </w:t>
      </w:r>
      <w:r w:rsidRPr="009C5715">
        <w:rPr>
          <w:rStyle w:val="StyleUnderline"/>
          <w:rFonts w:asciiTheme="minorHAnsi" w:hAnsiTheme="minorHAnsi"/>
        </w:rPr>
        <w:t>in that case, the conflict almost slipped into a nuclear war.</w:t>
      </w:r>
      <w:r w:rsidRPr="009C5715">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9C5715">
        <w:rPr>
          <w:rStyle w:val="StyleUnderline"/>
          <w:rFonts w:asciiTheme="minorHAnsi" w:hAnsiTheme="minorHAnsi"/>
        </w:rPr>
        <w:t>don’t nuclear weapons deter a nuclear attack</w:t>
      </w:r>
      <w:r w:rsidRPr="009C5715">
        <w:rPr>
          <w:rFonts w:asciiTheme="minorHAnsi" w:hAnsiTheme="minorHAnsi"/>
          <w:sz w:val="16"/>
        </w:rPr>
        <w:t xml:space="preserve">? Do they? </w:t>
      </w:r>
      <w:r w:rsidRPr="009C5715">
        <w:rPr>
          <w:rStyle w:val="StyleUnderline"/>
          <w:rFonts w:asciiTheme="minorHAnsi" w:hAnsiTheme="minorHAnsi"/>
        </w:rPr>
        <w:t>Obviously</w:t>
      </w:r>
      <w:r w:rsidRPr="009C5715">
        <w:rPr>
          <w:rFonts w:asciiTheme="minorHAnsi" w:hAnsiTheme="minorHAnsi"/>
          <w:sz w:val="16"/>
        </w:rPr>
        <w:t xml:space="preserve">, </w:t>
      </w:r>
      <w:r w:rsidRPr="009C5715">
        <w:rPr>
          <w:rStyle w:val="StyleUnderline"/>
          <w:rFonts w:asciiTheme="minorHAnsi" w:hAnsiTheme="minorHAnsi"/>
        </w:rPr>
        <w:t>NATO leaders didn’t feel deterred</w:t>
      </w:r>
      <w:r w:rsidRPr="009C5715">
        <w:rPr>
          <w:rFonts w:asciiTheme="minorHAnsi" w:hAnsiTheme="minorHAnsi"/>
          <w:sz w:val="16"/>
        </w:rPr>
        <w:t xml:space="preserve">, for, </w:t>
      </w:r>
      <w:r w:rsidRPr="009C5715">
        <w:rPr>
          <w:rStyle w:val="StyleUnderline"/>
          <w:rFonts w:asciiTheme="minorHAnsi" w:hAnsiTheme="minorHAnsi"/>
        </w:rPr>
        <w:t>throughout the Cold War, NATO’s strategy was to respond to a Soviet conventional military attack on Western Europe by launching a Western nuclear attack on the nuclear-armed Soviet Union</w:t>
      </w:r>
      <w:r w:rsidRPr="009C5715">
        <w:rPr>
          <w:rFonts w:asciiTheme="minorHAnsi" w:hAnsiTheme="minorHAnsi"/>
          <w:sz w:val="16"/>
        </w:rPr>
        <w:t xml:space="preserve">. Furthermore, </w:t>
      </w:r>
      <w:r w:rsidRPr="009C5715">
        <w:rPr>
          <w:rStyle w:val="StyleUnderline"/>
          <w:rFonts w:asciiTheme="minorHAnsi" w:hAnsiTheme="minorHAnsi"/>
        </w:rPr>
        <w:t>if U.S. government officials really believed that nuclear deterrence worked, they would not have resorted to championing “Star Wars</w:t>
      </w:r>
      <w:r w:rsidRPr="009C5715">
        <w:rPr>
          <w:rFonts w:asciiTheme="minorHAnsi" w:hAnsiTheme="minorHAnsi"/>
          <w:sz w:val="16"/>
        </w:rPr>
        <w:t xml:space="preserve">” and its modern variant, national missile defense. </w:t>
      </w:r>
      <w:r w:rsidRPr="009C5715">
        <w:rPr>
          <w:rStyle w:val="StyleUnderline"/>
          <w:rFonts w:asciiTheme="minorHAnsi" w:hAnsiTheme="minorHAnsi"/>
        </w:rPr>
        <w:t>Why are these vastly expensive</w:t>
      </w:r>
      <w:r w:rsidRPr="009C5715">
        <w:rPr>
          <w:rFonts w:asciiTheme="minorHAnsi" w:hAnsiTheme="minorHAnsi"/>
          <w:sz w:val="16"/>
        </w:rPr>
        <w:t>—and probably unworkable—</w:t>
      </w:r>
      <w:r w:rsidRPr="009C5715">
        <w:rPr>
          <w:rStyle w:val="StyleUnderline"/>
          <w:rFonts w:asciiTheme="minorHAnsi" w:hAnsiTheme="minorHAnsi"/>
        </w:rPr>
        <w:t>military defense systems needed if other nuclear powers are deterred from attacking by U.S. nuclear might</w:t>
      </w:r>
      <w:r w:rsidRPr="009C5715">
        <w:rPr>
          <w:rFonts w:asciiTheme="minorHAnsi" w:hAnsiTheme="minorHAnsi"/>
          <w:sz w:val="16"/>
        </w:rPr>
        <w:t xml:space="preserve">? Of course, </w:t>
      </w:r>
      <w:r w:rsidRPr="009C5715">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9C5715">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9C5715">
        <w:rPr>
          <w:rStyle w:val="StyleUnderline"/>
          <w:rFonts w:asciiTheme="minorHAnsi" w:hAnsiTheme="minorHAnsi"/>
        </w:rPr>
        <w:t xml:space="preserve">A nuclear attack by China would immediately slaughter at least 10 million Americans </w:t>
      </w:r>
      <w:r w:rsidRPr="009C5715">
        <w:rPr>
          <w:rFonts w:asciiTheme="minorHAnsi" w:hAnsiTheme="minorHAnsi"/>
          <w:sz w:val="16"/>
        </w:rPr>
        <w:t xml:space="preserve">in a great storm of blast and fire, while leaving many more dying horribly of sickness and radiation poisoning. </w:t>
      </w:r>
      <w:r w:rsidRPr="009C5715">
        <w:rPr>
          <w:rStyle w:val="StyleUnderline"/>
          <w:rFonts w:asciiTheme="minorHAnsi" w:hAnsiTheme="minorHAnsi"/>
        </w:rPr>
        <w:t>The Chinese death toll in a nuclear war would be far higher</w:t>
      </w:r>
      <w:r w:rsidRPr="009C5715">
        <w:rPr>
          <w:rFonts w:asciiTheme="minorHAnsi" w:hAnsiTheme="minorHAnsi"/>
          <w:sz w:val="16"/>
        </w:rPr>
        <w:t xml:space="preserve">. </w:t>
      </w:r>
      <w:r w:rsidRPr="009C5715">
        <w:rPr>
          <w:rStyle w:val="BoldUnderline"/>
          <w:rFonts w:asciiTheme="minorHAnsi" w:hAnsiTheme="minorHAnsi"/>
        </w:rPr>
        <w:t>Both nations would be reduced to smoldering, radioactive wastelands</w:t>
      </w:r>
      <w:r w:rsidRPr="009C5715">
        <w:rPr>
          <w:rFonts w:asciiTheme="minorHAnsi" w:hAnsiTheme="minorHAnsi"/>
          <w:sz w:val="16"/>
        </w:rPr>
        <w:t xml:space="preserve">. Also, </w:t>
      </w:r>
      <w:r w:rsidRPr="009C5715">
        <w:rPr>
          <w:rStyle w:val="BoldUnderline"/>
          <w:rFonts w:asciiTheme="minorHAnsi" w:hAnsiTheme="minorHAnsi"/>
        </w:rPr>
        <w:t xml:space="preserve">radioactive debris sent aloft by the nuclear explosions would </w:t>
      </w:r>
      <w:r w:rsidRPr="009C5715">
        <w:rPr>
          <w:rStyle w:val="Emphasis"/>
          <w:rFonts w:asciiTheme="minorHAnsi" w:hAnsiTheme="minorHAnsi"/>
        </w:rPr>
        <w:t>blot out the sun</w:t>
      </w:r>
      <w:r w:rsidRPr="009C5715">
        <w:rPr>
          <w:rStyle w:val="BoldUnderline"/>
          <w:rFonts w:asciiTheme="minorHAnsi" w:hAnsiTheme="minorHAnsi"/>
        </w:rPr>
        <w:t xml:space="preserve"> and bring on a </w:t>
      </w:r>
      <w:r w:rsidRPr="009C5715">
        <w:rPr>
          <w:rStyle w:val="Emphasis"/>
          <w:rFonts w:asciiTheme="minorHAnsi" w:hAnsiTheme="minorHAnsi"/>
        </w:rPr>
        <w:t>“nuclear winter” around the globe—destroying agriculture, creating worldwide famine, and generating chaos and destruction.</w:t>
      </w:r>
      <w:r w:rsidRPr="009C5715">
        <w:rPr>
          <w:rFonts w:asciiTheme="minorHAnsi" w:hAnsiTheme="minorHAnsi"/>
          <w:sz w:val="16"/>
        </w:rPr>
        <w:t xml:space="preserve"> </w:t>
      </w:r>
    </w:p>
    <w:p w14:paraId="0419721B" w14:textId="77777777" w:rsidR="009F6A12" w:rsidRPr="009C5715" w:rsidRDefault="009F6A12" w:rsidP="009F6A12">
      <w:pPr>
        <w:rPr>
          <w:rFonts w:asciiTheme="minorHAnsi" w:hAnsiTheme="minorHAnsi"/>
          <w:sz w:val="16"/>
        </w:rPr>
      </w:pPr>
    </w:p>
    <w:p w14:paraId="5F3B33C6" w14:textId="5667708B" w:rsidR="009F6A12" w:rsidRPr="009C5715" w:rsidRDefault="009F6A12" w:rsidP="009F6A12">
      <w:pPr>
        <w:pStyle w:val="Heading4"/>
      </w:pPr>
      <w:r w:rsidRPr="009C5715">
        <w:t>Scenarion 2: ECS</w:t>
      </w:r>
      <w:r w:rsidR="00A5559C">
        <w:t xml:space="preserve"> War</w:t>
      </w:r>
    </w:p>
    <w:p w14:paraId="7D3E1515"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A BIT prevents conflict over the East China seas by creating the </w:t>
      </w:r>
      <w:r w:rsidRPr="009C5715">
        <w:rPr>
          <w:rFonts w:asciiTheme="minorHAnsi" w:hAnsiTheme="minorHAnsi"/>
          <w:u w:val="single"/>
        </w:rPr>
        <w:t>political energy</w:t>
      </w:r>
      <w:r w:rsidRPr="009C5715">
        <w:rPr>
          <w:rFonts w:asciiTheme="minorHAnsi" w:hAnsiTheme="minorHAnsi"/>
        </w:rPr>
        <w:t xml:space="preserve"> to prevent escalation. </w:t>
      </w:r>
    </w:p>
    <w:p w14:paraId="51BBC4E2"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Rudd ‘15</w:t>
      </w:r>
    </w:p>
    <w:p w14:paraId="2B7CEE7D"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Kevin Rudd, President of the Asia Society Policy Institute and former Prime Minister of Australia.  In February 2014, he was named a Senior Fellow with John F. Kennedy School of Government at Harvard University, where he completed a major research effort on the future of China-United States relations.  – “The 'New Normal' of Bilateral Relationships” – Beijing Review - NO. 21 - May 18, 2015 - http://www.bjreview.com.cn/print/txt/2015-05/18/content_688317.htm</w:t>
      </w:r>
    </w:p>
    <w:p w14:paraId="72D609D3" w14:textId="77777777" w:rsidR="009F6A12" w:rsidRPr="009C5715" w:rsidRDefault="009F6A12" w:rsidP="009F6A12">
      <w:pPr>
        <w:rPr>
          <w:rFonts w:asciiTheme="minorHAnsi" w:hAnsiTheme="minorHAnsi"/>
        </w:rPr>
      </w:pPr>
    </w:p>
    <w:p w14:paraId="1843CA62" w14:textId="77777777" w:rsidR="009F6A12" w:rsidRPr="009C5715" w:rsidRDefault="009F6A12" w:rsidP="009F6A12">
      <w:pPr>
        <w:rPr>
          <w:rFonts w:asciiTheme="minorHAnsi" w:hAnsiTheme="minorHAnsi"/>
          <w:sz w:val="16"/>
        </w:rPr>
      </w:pPr>
      <w:r w:rsidRPr="009C5715">
        <w:rPr>
          <w:rStyle w:val="StyleUnderline"/>
          <w:rFonts w:asciiTheme="minorHAnsi" w:hAnsiTheme="minorHAnsi"/>
        </w:rPr>
        <w:t>If the</w:t>
      </w:r>
      <w:r w:rsidRPr="009C5715">
        <w:rPr>
          <w:rFonts w:asciiTheme="minorHAnsi" w:hAnsiTheme="minorHAnsi"/>
          <w:sz w:val="16"/>
        </w:rPr>
        <w:t xml:space="preserve"> [</w:t>
      </w:r>
      <w:r w:rsidRPr="009C5715">
        <w:rPr>
          <w:rStyle w:val="StyleUnderline"/>
          <w:rFonts w:asciiTheme="minorHAnsi" w:hAnsiTheme="minorHAnsi"/>
        </w:rPr>
        <w:t>U</w:t>
      </w:r>
      <w:r w:rsidRPr="009C5715">
        <w:rPr>
          <w:rFonts w:asciiTheme="minorHAnsi" w:hAnsiTheme="minorHAnsi"/>
          <w:sz w:val="16"/>
        </w:rPr>
        <w:t xml:space="preserve">nited </w:t>
      </w:r>
      <w:r w:rsidRPr="009C5715">
        <w:rPr>
          <w:rStyle w:val="StyleUnderline"/>
          <w:rFonts w:asciiTheme="minorHAnsi" w:hAnsiTheme="minorHAnsi"/>
        </w:rPr>
        <w:t>S</w:t>
      </w:r>
      <w:r w:rsidRPr="009C5715">
        <w:rPr>
          <w:rFonts w:asciiTheme="minorHAnsi" w:hAnsiTheme="minorHAnsi"/>
          <w:sz w:val="16"/>
        </w:rPr>
        <w:t xml:space="preserve">tates </w:t>
      </w:r>
      <w:r w:rsidRPr="009C5715">
        <w:rPr>
          <w:rStyle w:val="StyleUnderline"/>
          <w:rFonts w:asciiTheme="minorHAnsi" w:hAnsiTheme="minorHAnsi"/>
        </w:rPr>
        <w:t>and China</w:t>
      </w:r>
      <w:r w:rsidRPr="009C5715">
        <w:rPr>
          <w:rFonts w:asciiTheme="minorHAnsi" w:hAnsiTheme="minorHAnsi"/>
          <w:sz w:val="16"/>
        </w:rPr>
        <w:t xml:space="preserve">] </w:t>
      </w:r>
      <w:r w:rsidRPr="009C5715">
        <w:rPr>
          <w:rStyle w:val="StyleUnderline"/>
          <w:rFonts w:asciiTheme="minorHAnsi" w:hAnsiTheme="minorHAnsi"/>
        </w:rPr>
        <w:t xml:space="preserve">can conclude the </w:t>
      </w:r>
      <w:r w:rsidRPr="009C5715">
        <w:rPr>
          <w:rStyle w:val="Emphasis"/>
          <w:rFonts w:asciiTheme="minorHAnsi" w:hAnsiTheme="minorHAnsi"/>
        </w:rPr>
        <w:t>b</w:t>
      </w:r>
      <w:r w:rsidRPr="009C5715">
        <w:rPr>
          <w:rStyle w:val="StyleUnderline"/>
          <w:rFonts w:asciiTheme="minorHAnsi" w:hAnsiTheme="minorHAnsi"/>
        </w:rPr>
        <w:t xml:space="preserve">ilateral </w:t>
      </w:r>
      <w:r w:rsidRPr="009C5715">
        <w:rPr>
          <w:rStyle w:val="Emphasis"/>
          <w:rFonts w:asciiTheme="minorHAnsi" w:hAnsiTheme="minorHAnsi"/>
        </w:rPr>
        <w:t>i</w:t>
      </w:r>
      <w:r w:rsidRPr="009C5715">
        <w:rPr>
          <w:rStyle w:val="StyleUnderline"/>
          <w:rFonts w:asciiTheme="minorHAnsi" w:hAnsiTheme="minorHAnsi"/>
        </w:rPr>
        <w:t xml:space="preserve">nvestment </w:t>
      </w:r>
      <w:r w:rsidRPr="009C5715">
        <w:rPr>
          <w:rStyle w:val="Emphasis"/>
          <w:rFonts w:asciiTheme="minorHAnsi" w:hAnsiTheme="minorHAnsi"/>
        </w:rPr>
        <w:t>t</w:t>
      </w:r>
      <w:r w:rsidRPr="009C5715">
        <w:rPr>
          <w:rStyle w:val="StyleUnderline"/>
          <w:rFonts w:asciiTheme="minorHAnsi" w:hAnsiTheme="minorHAnsi"/>
        </w:rPr>
        <w:t>reaty</w:t>
      </w:r>
      <w:r w:rsidRPr="009C5715">
        <w:rPr>
          <w:rFonts w:asciiTheme="minorHAnsi" w:hAnsiTheme="minorHAnsi"/>
          <w:sz w:val="16"/>
        </w:rPr>
        <w:t xml:space="preserve">, </w:t>
      </w:r>
      <w:r w:rsidRPr="009C5715">
        <w:rPr>
          <w:rStyle w:val="Emphasis"/>
          <w:rFonts w:asciiTheme="minorHAnsi" w:hAnsiTheme="minorHAnsi"/>
        </w:rPr>
        <w:t>this will be a huge impetus.</w:t>
      </w:r>
      <w:r w:rsidRPr="009C5715">
        <w:rPr>
          <w:rFonts w:asciiTheme="minorHAnsi" w:hAnsiTheme="minorHAnsi"/>
          <w:sz w:val="16"/>
        </w:rPr>
        <w:t xml:space="preserve"> Regionally, </w:t>
      </w:r>
      <w:r w:rsidRPr="009C5715">
        <w:rPr>
          <w:rStyle w:val="StyleUnderline"/>
          <w:rFonts w:asciiTheme="minorHAnsi" w:hAnsiTheme="minorHAnsi"/>
        </w:rPr>
        <w:t>there are significant differences in</w:t>
      </w:r>
      <w:r w:rsidRPr="009C5715">
        <w:rPr>
          <w:rFonts w:asciiTheme="minorHAnsi" w:hAnsiTheme="minorHAnsi"/>
          <w:sz w:val="16"/>
        </w:rPr>
        <w:t xml:space="preserve"> terms of different </w:t>
      </w:r>
      <w:r w:rsidRPr="009C5715">
        <w:rPr>
          <w:rStyle w:val="StyleUnderline"/>
          <w:rFonts w:asciiTheme="minorHAnsi" w:hAnsiTheme="minorHAnsi"/>
        </w:rPr>
        <w:t>territorial claims</w:t>
      </w:r>
      <w:r w:rsidRPr="009C5715">
        <w:rPr>
          <w:rFonts w:asciiTheme="minorHAnsi" w:hAnsiTheme="minorHAnsi"/>
          <w:sz w:val="16"/>
        </w:rPr>
        <w:t xml:space="preserve"> in areas around China's coast, </w:t>
      </w:r>
      <w:r w:rsidRPr="009C5715">
        <w:rPr>
          <w:rStyle w:val="StyleUnderline"/>
          <w:rFonts w:asciiTheme="minorHAnsi" w:hAnsiTheme="minorHAnsi"/>
        </w:rPr>
        <w:t xml:space="preserve">in the </w:t>
      </w:r>
      <w:r w:rsidRPr="009C5715">
        <w:rPr>
          <w:rStyle w:val="Emphasis"/>
          <w:rFonts w:asciiTheme="minorHAnsi" w:hAnsiTheme="minorHAnsi"/>
        </w:rPr>
        <w:t>East China Sea</w:t>
      </w:r>
      <w:r w:rsidRPr="009C5715">
        <w:rPr>
          <w:rFonts w:asciiTheme="minorHAnsi" w:hAnsiTheme="minorHAnsi"/>
          <w:sz w:val="16"/>
        </w:rPr>
        <w:t xml:space="preserve"> </w:t>
      </w:r>
      <w:r w:rsidRPr="009C5715">
        <w:rPr>
          <w:rStyle w:val="StyleUnderline"/>
          <w:rFonts w:asciiTheme="minorHAnsi" w:hAnsiTheme="minorHAnsi"/>
        </w:rPr>
        <w:t>and</w:t>
      </w:r>
      <w:r w:rsidRPr="009C5715">
        <w:rPr>
          <w:rFonts w:asciiTheme="minorHAnsi" w:hAnsiTheme="minorHAnsi"/>
          <w:sz w:val="16"/>
        </w:rPr>
        <w:t xml:space="preserve"> the </w:t>
      </w:r>
      <w:r w:rsidRPr="009C5715">
        <w:rPr>
          <w:rStyle w:val="Emphasis"/>
          <w:rFonts w:asciiTheme="minorHAnsi" w:hAnsiTheme="minorHAnsi"/>
        </w:rPr>
        <w:t>South China Sea</w:t>
      </w:r>
      <w:r w:rsidRPr="009C5715">
        <w:rPr>
          <w:rFonts w:asciiTheme="minorHAnsi" w:hAnsiTheme="minorHAnsi"/>
          <w:sz w:val="16"/>
        </w:rPr>
        <w:t xml:space="preserve">. Globally, great cooperation has already begun in the area of climate change. But I conclude with this. </w:t>
      </w:r>
      <w:r w:rsidRPr="009C5715">
        <w:rPr>
          <w:rStyle w:val="StyleUnderline"/>
          <w:rFonts w:asciiTheme="minorHAnsi" w:hAnsiTheme="minorHAnsi"/>
        </w:rPr>
        <w:t>If the two governments have a strategic framework to manage their differences, and to expand their areas of cooperation, they may</w:t>
      </w:r>
      <w:r w:rsidRPr="009C5715">
        <w:rPr>
          <w:rFonts w:asciiTheme="minorHAnsi" w:hAnsiTheme="minorHAnsi"/>
          <w:sz w:val="16"/>
        </w:rPr>
        <w:t xml:space="preserve"> in time </w:t>
      </w:r>
      <w:r w:rsidRPr="009C5715">
        <w:rPr>
          <w:rStyle w:val="StyleUnderline"/>
          <w:rFonts w:asciiTheme="minorHAnsi" w:hAnsiTheme="minorHAnsi"/>
        </w:rPr>
        <w:t>discover that they have</w:t>
      </w:r>
      <w:r w:rsidRPr="009C5715">
        <w:rPr>
          <w:rFonts w:asciiTheme="minorHAnsi" w:hAnsiTheme="minorHAnsi"/>
          <w:sz w:val="16"/>
        </w:rPr>
        <w:t xml:space="preserve"> in the 21st century </w:t>
      </w:r>
      <w:r w:rsidRPr="009C5715">
        <w:rPr>
          <w:rStyle w:val="StyleUnderline"/>
          <w:rFonts w:asciiTheme="minorHAnsi" w:hAnsiTheme="minorHAnsi"/>
        </w:rPr>
        <w:t xml:space="preserve">a combined purpose. </w:t>
      </w:r>
      <w:r w:rsidRPr="009C5715">
        <w:rPr>
          <w:rStyle w:val="Emphasis"/>
          <w:rFonts w:asciiTheme="minorHAnsi" w:hAnsiTheme="minorHAnsi"/>
        </w:rPr>
        <w:t>What is that combined purpose?</w:t>
      </w:r>
      <w:r w:rsidRPr="009C5715">
        <w:rPr>
          <w:rFonts w:asciiTheme="minorHAnsi" w:hAnsiTheme="minorHAnsi"/>
          <w:sz w:val="16"/>
        </w:rPr>
        <w:t xml:space="preserve"> </w:t>
      </w:r>
      <w:r w:rsidRPr="009C5715">
        <w:rPr>
          <w:rStyle w:val="StyleUnderline"/>
          <w:rFonts w:asciiTheme="minorHAnsi" w:hAnsiTheme="minorHAnsi"/>
        </w:rPr>
        <w:t>There are so many threats out there common to China and</w:t>
      </w:r>
      <w:r w:rsidRPr="009C5715">
        <w:rPr>
          <w:rFonts w:asciiTheme="minorHAnsi" w:hAnsiTheme="minorHAnsi"/>
          <w:sz w:val="16"/>
        </w:rPr>
        <w:t xml:space="preserve"> common to </w:t>
      </w:r>
      <w:r w:rsidRPr="009C5715">
        <w:rPr>
          <w:rStyle w:val="StyleUnderline"/>
          <w:rFonts w:asciiTheme="minorHAnsi" w:hAnsiTheme="minorHAnsi"/>
        </w:rPr>
        <w:t>the United States,</w:t>
      </w:r>
      <w:r w:rsidRPr="009C5715">
        <w:rPr>
          <w:rFonts w:asciiTheme="minorHAnsi" w:hAnsiTheme="minorHAnsi"/>
          <w:sz w:val="16"/>
        </w:rPr>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9C5715">
        <w:rPr>
          <w:rStyle w:val="StyleUnderline"/>
          <w:rFonts w:asciiTheme="minorHAnsi" w:hAnsiTheme="minorHAnsi"/>
        </w:rPr>
        <w:t>of course</w:t>
      </w:r>
      <w:r w:rsidRPr="009C5715">
        <w:rPr>
          <w:rFonts w:asciiTheme="minorHAnsi" w:hAnsiTheme="minorHAnsi"/>
          <w:sz w:val="16"/>
        </w:rPr>
        <w:t xml:space="preserve">, the problem of </w:t>
      </w:r>
      <w:r w:rsidRPr="009C5715">
        <w:rPr>
          <w:rStyle w:val="StyleUnderline"/>
          <w:rFonts w:asciiTheme="minorHAnsi" w:hAnsiTheme="minorHAnsi"/>
        </w:rPr>
        <w:t>climate change</w:t>
      </w:r>
      <w:r w:rsidRPr="009C5715">
        <w:rPr>
          <w:rFonts w:asciiTheme="minorHAnsi" w:hAnsiTheme="minorHAnsi"/>
          <w:sz w:val="16"/>
        </w:rPr>
        <w:t xml:space="preserve">, but then, its offshoots such as </w:t>
      </w:r>
      <w:r w:rsidRPr="009C5715">
        <w:rPr>
          <w:rStyle w:val="Emphasis"/>
          <w:rFonts w:asciiTheme="minorHAnsi" w:hAnsiTheme="minorHAnsi"/>
        </w:rPr>
        <w:t>food insecurity</w:t>
      </w:r>
      <w:r w:rsidRPr="009C5715">
        <w:rPr>
          <w:rFonts w:asciiTheme="minorHAnsi" w:hAnsiTheme="minorHAnsi"/>
          <w:sz w:val="16"/>
        </w:rPr>
        <w:t xml:space="preserve"> </w:t>
      </w:r>
      <w:r w:rsidRPr="009C5715">
        <w:rPr>
          <w:rStyle w:val="StyleUnderline"/>
          <w:rFonts w:asciiTheme="minorHAnsi" w:hAnsiTheme="minorHAnsi"/>
        </w:rPr>
        <w:t>and</w:t>
      </w:r>
      <w:r w:rsidRPr="009C5715">
        <w:rPr>
          <w:rStyle w:val="Emphasis"/>
          <w:rFonts w:asciiTheme="minorHAnsi" w:hAnsiTheme="minorHAnsi"/>
        </w:rPr>
        <w:t xml:space="preserve"> water insecurity</w:t>
      </w:r>
      <w:r w:rsidRPr="009C5715">
        <w:rPr>
          <w:rFonts w:asciiTheme="minorHAnsi" w:hAnsiTheme="minorHAnsi"/>
          <w:sz w:val="16"/>
        </w:rPr>
        <w:t xml:space="preserve">. And </w:t>
      </w:r>
      <w:r w:rsidRPr="009C5715">
        <w:rPr>
          <w:rStyle w:val="Emphasis"/>
          <w:rFonts w:asciiTheme="minorHAnsi" w:hAnsiTheme="minorHAnsi"/>
        </w:rPr>
        <w:t>the list goes on.</w:t>
      </w:r>
      <w:r w:rsidRPr="009C5715">
        <w:rPr>
          <w:rFonts w:asciiTheme="minorHAnsi" w:hAnsiTheme="minorHAnsi"/>
          <w:sz w:val="16"/>
        </w:rPr>
        <w:t xml:space="preserve"> External threats to financial stability, external threats to other forms of stability as well. So my argument is that </w:t>
      </w:r>
      <w:r w:rsidRPr="009C5715">
        <w:rPr>
          <w:rStyle w:val="StyleUnderline"/>
          <w:rFonts w:asciiTheme="minorHAnsi" w:hAnsiTheme="minorHAnsi"/>
        </w:rPr>
        <w:t>if we focus on the things that unite rather than</w:t>
      </w:r>
      <w:r w:rsidRPr="009C5715">
        <w:rPr>
          <w:rFonts w:asciiTheme="minorHAnsi" w:hAnsiTheme="minorHAnsi"/>
          <w:sz w:val="16"/>
        </w:rPr>
        <w:t xml:space="preserve"> the things </w:t>
      </w:r>
      <w:r w:rsidRPr="009C5715">
        <w:rPr>
          <w:rStyle w:val="StyleUnderline"/>
          <w:rFonts w:asciiTheme="minorHAnsi" w:hAnsiTheme="minorHAnsi"/>
        </w:rPr>
        <w:t xml:space="preserve">that divide, there will be a large </w:t>
      </w:r>
      <w:r w:rsidRPr="009C5715">
        <w:rPr>
          <w:rStyle w:val="Emphasis"/>
          <w:rFonts w:asciiTheme="minorHAnsi" w:hAnsiTheme="minorHAnsi"/>
        </w:rPr>
        <w:t>unleashing of political energy to deal with</w:t>
      </w:r>
      <w:r w:rsidRPr="009C5715">
        <w:rPr>
          <w:rFonts w:asciiTheme="minorHAnsi" w:hAnsiTheme="minorHAnsi"/>
          <w:sz w:val="16"/>
        </w:rPr>
        <w:t xml:space="preserve"> underlying </w:t>
      </w:r>
      <w:r w:rsidRPr="009C5715">
        <w:rPr>
          <w:rStyle w:val="Emphasis"/>
          <w:rFonts w:asciiTheme="minorHAnsi" w:hAnsiTheme="minorHAnsi"/>
        </w:rPr>
        <w:t>problems</w:t>
      </w:r>
      <w:r w:rsidRPr="009C5715">
        <w:rPr>
          <w:rFonts w:asciiTheme="minorHAnsi" w:hAnsiTheme="minorHAnsi"/>
          <w:sz w:val="16"/>
        </w:rPr>
        <w:t xml:space="preserve"> in the relationship as well.</w:t>
      </w:r>
    </w:p>
    <w:p w14:paraId="7BB7C646" w14:textId="77777777" w:rsidR="009F6A12" w:rsidRPr="009C5715" w:rsidRDefault="009F6A12" w:rsidP="009F6A12">
      <w:pPr>
        <w:rPr>
          <w:rFonts w:asciiTheme="minorHAnsi" w:hAnsiTheme="minorHAnsi"/>
        </w:rPr>
      </w:pPr>
    </w:p>
    <w:p w14:paraId="543E5FDE" w14:textId="77777777" w:rsidR="009F6A12" w:rsidRPr="009C5715" w:rsidRDefault="009F6A12" w:rsidP="009F6A12">
      <w:pPr>
        <w:pStyle w:val="Heading4"/>
      </w:pPr>
      <w:r w:rsidRPr="009C5715">
        <w:t>East China Sea conflict is likely in the status quo. It would escalate.</w:t>
      </w:r>
    </w:p>
    <w:p w14:paraId="77F0ABF9" w14:textId="77777777" w:rsidR="009F6A12" w:rsidRPr="009C5715" w:rsidRDefault="009F6A12" w:rsidP="009F6A12">
      <w:pPr>
        <w:rPr>
          <w:rStyle w:val="Style13ptBold"/>
        </w:rPr>
      </w:pPr>
      <w:r w:rsidRPr="009C5715">
        <w:rPr>
          <w:rStyle w:val="Style13ptBold"/>
        </w:rPr>
        <w:t>Holmes ‘14</w:t>
      </w:r>
    </w:p>
    <w:p w14:paraId="670277F9"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James Holmes is Professor of Strategy at the Naval War College, The National Interest, January 5, 2014, "Asia's Worst Nightmare: A China-Japan War", http://nationalinterest.org/commentary/asias-ultimate-nightmare-china-japan-war-9662?page=show</w:t>
      </w:r>
    </w:p>
    <w:p w14:paraId="64C189DC" w14:textId="77777777" w:rsidR="009F6A12" w:rsidRPr="009C5715" w:rsidRDefault="009F6A12" w:rsidP="009F6A12">
      <w:pPr>
        <w:rPr>
          <w:rFonts w:asciiTheme="minorHAnsi" w:hAnsiTheme="minorHAnsi"/>
          <w:sz w:val="16"/>
        </w:rPr>
      </w:pPr>
      <w:r w:rsidRPr="009C5715">
        <w:rPr>
          <w:rFonts w:asciiTheme="minorHAnsi" w:hAnsiTheme="minorHAnsi"/>
          <w:sz w:val="16"/>
        </w:rPr>
        <w:t xml:space="preserve">Yet grok grim strategic realities we must. </w:t>
      </w:r>
      <w:r w:rsidRPr="009C5715">
        <w:rPr>
          <w:rStyle w:val="Emphasis"/>
          <w:rFonts w:asciiTheme="minorHAnsi" w:hAnsiTheme="minorHAnsi"/>
        </w:rPr>
        <w:t>This competition is about more than islets</w:t>
      </w:r>
      <w:r w:rsidRPr="009C5715">
        <w:rPr>
          <w:rFonts w:asciiTheme="minorHAnsi" w:hAnsiTheme="minorHAnsi"/>
          <w:sz w:val="16"/>
        </w:rPr>
        <w:t xml:space="preserve"> or ADIZs. </w:t>
      </w:r>
      <w:r w:rsidRPr="009C5715">
        <w:rPr>
          <w:rStyle w:val="BoldUnderline0"/>
          <w:rFonts w:asciiTheme="minorHAnsi" w:hAnsiTheme="minorHAnsi"/>
        </w:rPr>
        <w:t>Nothing less than the nature of the Asian order is at stake</w:t>
      </w:r>
      <w:r w:rsidRPr="009C5715">
        <w:rPr>
          <w:rFonts w:asciiTheme="minorHAnsi" w:hAnsiTheme="minorHAnsi"/>
          <w:sz w:val="16"/>
        </w:rPr>
        <w:t xml:space="preserve">. Making the world safe for democracy, or oligarchy, or whatever regime holds power at home constitutes a basic impulse for foreign policy. From the age of Thucydides forward, nations have spent lavishly to preserve or install regional orders hospitable to their own national interests and aspirations. By surrounding itself with like-minded regimes, a nation hopes to lock in a favorable, tranquil status quo. As it was in antiquity, so it remains today. Imperial Japan upended the Asian hierarchy in 1894-1895, smashing the Qing Dynasty's navy and seizing such choice sites as Port Arthur on the Liaotung Peninsula. It began making Asia safe for a Japanese empire. Military triumphs often underperform their political goals. But as my colleague and friend Sally Paine notes, the first Sino-Japanese War was a limited war whose effects were anything but limited. The Qing regime remained in place following its defeat, but the Treaty of Shimonoseki, which terminated the conflict, signified Japan's eclipse of China as Asia's central power. The treaty's terms -- in particular its transfer of Taiwan to Japan -- modified the regional order in ways we still live with today. Indeed, Professor Paine points out that Chinese foreign policy since 1895 has striven to repeal Shimonoseki, while Japanese foreign policy has sought to reaffirm it. In short, </w:t>
      </w:r>
      <w:r w:rsidRPr="009C5715">
        <w:rPr>
          <w:rStyle w:val="BoldUnderline0"/>
          <w:rFonts w:asciiTheme="minorHAnsi" w:hAnsiTheme="minorHAnsi"/>
        </w:rPr>
        <w:t>Imperial Japan ousted China from its place atop the Asian hierarchy through limited war. China would like to repay the favor</w:t>
      </w:r>
      <w:r w:rsidRPr="009C5715">
        <w:rPr>
          <w:rFonts w:asciiTheme="minorHAnsi" w:hAnsiTheme="minorHAnsi"/>
          <w:sz w:val="16"/>
        </w:rPr>
        <w:t xml:space="preserve">, </w:t>
      </w:r>
      <w:r w:rsidRPr="009C5715">
        <w:rPr>
          <w:rFonts w:asciiTheme="minorHAnsi" w:hAnsiTheme="minorHAnsi"/>
          <w:u w:val="single"/>
        </w:rPr>
        <w:t>regaining its rightful -- to Chinese minds -- station through similarly limited coercive diplomacy</w:t>
      </w:r>
      <w:r w:rsidRPr="009C5715">
        <w:rPr>
          <w:rFonts w:asciiTheme="minorHAnsi" w:hAnsiTheme="minorHAnsi"/>
          <w:sz w:val="16"/>
        </w:rPr>
        <w:t xml:space="preserve">. Classical strategist Sun Tzu instructs commanders to look for opportunities to achieve disproportionate effects through minute amounts of force. </w:t>
      </w:r>
      <w:r w:rsidRPr="009C5715">
        <w:rPr>
          <w:rStyle w:val="BoldUnderline0"/>
          <w:rFonts w:asciiTheme="minorHAnsi" w:hAnsiTheme="minorHAnsi"/>
        </w:rPr>
        <w:t>Beijing</w:t>
      </w:r>
      <w:r w:rsidRPr="009C5715">
        <w:rPr>
          <w:rFonts w:asciiTheme="minorHAnsi" w:hAnsiTheme="minorHAnsi"/>
          <w:sz w:val="16"/>
        </w:rPr>
        <w:t xml:space="preserve"> evidently </w:t>
      </w:r>
      <w:r w:rsidRPr="009C5715">
        <w:rPr>
          <w:rStyle w:val="BoldUnderline0"/>
          <w:rFonts w:asciiTheme="minorHAnsi" w:hAnsiTheme="minorHAnsi"/>
        </w:rPr>
        <w:t xml:space="preserve">discerns such an opportunity in the </w:t>
      </w:r>
      <w:r w:rsidRPr="009C5715">
        <w:rPr>
          <w:rStyle w:val="Emphasis"/>
          <w:rFonts w:asciiTheme="minorHAnsi" w:hAnsiTheme="minorHAnsi"/>
        </w:rPr>
        <w:t>E</w:t>
      </w:r>
      <w:r w:rsidRPr="009C5715">
        <w:rPr>
          <w:rStyle w:val="BoldUnderline0"/>
          <w:rFonts w:asciiTheme="minorHAnsi" w:hAnsiTheme="minorHAnsi"/>
        </w:rPr>
        <w:t xml:space="preserve">ast </w:t>
      </w:r>
      <w:r w:rsidRPr="009C5715">
        <w:rPr>
          <w:rStyle w:val="Emphasis"/>
          <w:rFonts w:asciiTheme="minorHAnsi" w:hAnsiTheme="minorHAnsi"/>
        </w:rPr>
        <w:t>C</w:t>
      </w:r>
      <w:r w:rsidRPr="009C5715">
        <w:rPr>
          <w:rStyle w:val="BoldUnderline0"/>
          <w:rFonts w:asciiTheme="minorHAnsi" w:hAnsiTheme="minorHAnsi"/>
        </w:rPr>
        <w:t xml:space="preserve">hina </w:t>
      </w:r>
      <w:r w:rsidRPr="009C5715">
        <w:rPr>
          <w:rStyle w:val="Emphasis"/>
          <w:rFonts w:asciiTheme="minorHAnsi" w:hAnsiTheme="minorHAnsi"/>
        </w:rPr>
        <w:t>S</w:t>
      </w:r>
      <w:r w:rsidRPr="009C5715">
        <w:rPr>
          <w:rStyle w:val="BoldUnderline0"/>
          <w:rFonts w:asciiTheme="minorHAnsi" w:hAnsiTheme="minorHAnsi"/>
        </w:rPr>
        <w:t>ea</w:t>
      </w:r>
      <w:r w:rsidRPr="009C5715">
        <w:rPr>
          <w:rFonts w:asciiTheme="minorHAnsi" w:hAnsiTheme="minorHAnsi"/>
          <w:sz w:val="16"/>
        </w:rPr>
        <w:t xml:space="preserve">. It hopes to make Asia safe for its brand of communism-cum-authoritarian capitalism. But </w:t>
      </w:r>
      <w:r w:rsidRPr="009C5715">
        <w:rPr>
          <w:rFonts w:asciiTheme="minorHAnsi" w:hAnsiTheme="minorHAnsi"/>
          <w:u w:val="single"/>
        </w:rPr>
        <w:t>the geometry of any future conflict will be more complex than the one-on-one Sino-Japanese War</w:t>
      </w:r>
      <w:r w:rsidRPr="009C5715">
        <w:rPr>
          <w:rFonts w:asciiTheme="minorHAnsi" w:hAnsiTheme="minorHAnsi"/>
          <w:sz w:val="16"/>
        </w:rPr>
        <w:t xml:space="preserve">. Curiously, </w:t>
      </w:r>
      <w:r w:rsidRPr="009C5715">
        <w:rPr>
          <w:rFonts w:asciiTheme="minorHAnsi" w:hAnsiTheme="minorHAnsi"/>
          <w:u w:val="single"/>
        </w:rPr>
        <w:t xml:space="preserve">the </w:t>
      </w:r>
      <w:r w:rsidRPr="009C5715">
        <w:rPr>
          <w:rStyle w:val="Emphasis"/>
          <w:rFonts w:asciiTheme="minorHAnsi" w:hAnsiTheme="minorHAnsi"/>
        </w:rPr>
        <w:t>U</w:t>
      </w:r>
      <w:r w:rsidRPr="009C5715">
        <w:rPr>
          <w:rFonts w:asciiTheme="minorHAnsi" w:hAnsiTheme="minorHAnsi"/>
          <w:sz w:val="16"/>
        </w:rPr>
        <w:t xml:space="preserve">nited </w:t>
      </w:r>
      <w:r w:rsidRPr="009C5715">
        <w:rPr>
          <w:rStyle w:val="Emphasis"/>
          <w:rFonts w:asciiTheme="minorHAnsi" w:hAnsiTheme="minorHAnsi"/>
        </w:rPr>
        <w:t>S</w:t>
      </w:r>
      <w:r w:rsidRPr="009C5715">
        <w:rPr>
          <w:rFonts w:asciiTheme="minorHAnsi" w:hAnsiTheme="minorHAnsi"/>
          <w:sz w:val="16"/>
        </w:rPr>
        <w:t xml:space="preserve">tates is a not-so-silent partner in guaranteeing the remnants of the Treaty of Shimonoseki, as modified by the outcomes of the Russo-Japanese War (1904-1905), the Second Sino-Japanese War (1937-1945), and the Pacific War (1941-1945). American officials insist that Washington has no particular stake in whose flag flies over the islands and atolls dotting Asian waters. That's true. But it </w:t>
      </w:r>
      <w:r w:rsidRPr="009C5715">
        <w:rPr>
          <w:rFonts w:asciiTheme="minorHAnsi" w:hAnsiTheme="minorHAnsi"/>
          <w:u w:val="single"/>
        </w:rPr>
        <w:t>has a strong interest in preserving the system it has presided over since 1945</w:t>
      </w:r>
      <w:r w:rsidRPr="009C5715">
        <w:rPr>
          <w:rFonts w:asciiTheme="minorHAnsi" w:hAnsiTheme="minorHAnsi"/>
          <w:sz w:val="16"/>
        </w:rPr>
        <w:t xml:space="preserve">. </w:t>
      </w:r>
      <w:r w:rsidRPr="009C5715">
        <w:rPr>
          <w:rStyle w:val="StyleUnderline"/>
          <w:rFonts w:asciiTheme="minorHAnsi" w:hAnsiTheme="minorHAnsi"/>
        </w:rPr>
        <w:t>Permitting any one coastal state to change the rules by fiat --</w:t>
      </w:r>
      <w:r w:rsidRPr="009C5715">
        <w:rPr>
          <w:rFonts w:asciiTheme="minorHAnsi" w:hAnsiTheme="minorHAnsi"/>
          <w:sz w:val="16"/>
        </w:rPr>
        <w:t xml:space="preserve"> to abridge freedom of the seas and skies, or wrest territory or waters from another -- </w:t>
      </w:r>
      <w:r w:rsidRPr="009C5715">
        <w:rPr>
          <w:rStyle w:val="BoldUnderline0"/>
          <w:rFonts w:asciiTheme="minorHAnsi" w:hAnsiTheme="minorHAnsi"/>
        </w:rPr>
        <w:t>would set a dangerous precedent</w:t>
      </w:r>
      <w:r w:rsidRPr="009C5715">
        <w:rPr>
          <w:rFonts w:asciiTheme="minorHAnsi" w:hAnsiTheme="minorHAnsi"/>
          <w:sz w:val="16"/>
        </w:rPr>
        <w:t xml:space="preserve">. </w:t>
      </w:r>
      <w:r w:rsidRPr="009C5715">
        <w:rPr>
          <w:rFonts w:asciiTheme="minorHAnsi" w:hAnsiTheme="minorHAnsi"/>
          <w:u w:val="single"/>
        </w:rPr>
        <w:t>If Beijing gets away with amending the system once, why not again and again?</w:t>
      </w:r>
      <w:r w:rsidRPr="009C5715">
        <w:rPr>
          <w:rFonts w:asciiTheme="minorHAnsi" w:hAnsiTheme="minorHAnsi"/>
          <w:sz w:val="16"/>
        </w:rPr>
        <w:t xml:space="preserve"> And if China, why not regional powers elsewhere in the world? </w:t>
      </w:r>
      <w:r w:rsidRPr="009C5715">
        <w:rPr>
          <w:rFonts w:asciiTheme="minorHAnsi" w:hAnsiTheme="minorHAnsi"/>
          <w:u w:val="single"/>
        </w:rPr>
        <w:t xml:space="preserve">For the </w:t>
      </w:r>
      <w:r w:rsidRPr="009C5715">
        <w:rPr>
          <w:rStyle w:val="Emphasis"/>
          <w:rFonts w:asciiTheme="minorHAnsi" w:hAnsiTheme="minorHAnsi"/>
        </w:rPr>
        <w:t>U</w:t>
      </w:r>
      <w:r w:rsidRPr="009C5715">
        <w:rPr>
          <w:rFonts w:asciiTheme="minorHAnsi" w:hAnsiTheme="minorHAnsi"/>
          <w:sz w:val="16"/>
        </w:rPr>
        <w:t xml:space="preserve">nited </w:t>
      </w:r>
      <w:r w:rsidRPr="009C5715">
        <w:rPr>
          <w:rStyle w:val="Emphasis"/>
          <w:rFonts w:asciiTheme="minorHAnsi" w:hAnsiTheme="minorHAnsi"/>
        </w:rPr>
        <w:t>S</w:t>
      </w:r>
      <w:r w:rsidRPr="009C5715">
        <w:rPr>
          <w:rFonts w:asciiTheme="minorHAnsi" w:hAnsiTheme="minorHAnsi"/>
          <w:sz w:val="16"/>
        </w:rPr>
        <w:t xml:space="preserve">tates, then, </w:t>
      </w:r>
      <w:r w:rsidRPr="009C5715">
        <w:rPr>
          <w:rFonts w:asciiTheme="minorHAnsi" w:hAnsiTheme="minorHAnsi"/>
          <w:u w:val="single"/>
        </w:rPr>
        <w:t>this is a quarrel not over flyspecks on the map</w:t>
      </w:r>
      <w:r w:rsidRPr="009C5715">
        <w:rPr>
          <w:rFonts w:asciiTheme="minorHAnsi" w:hAnsiTheme="minorHAnsi"/>
          <w:sz w:val="16"/>
        </w:rPr>
        <w:t xml:space="preserve">, </w:t>
      </w:r>
      <w:r w:rsidRPr="009C5715">
        <w:rPr>
          <w:rFonts w:asciiTheme="minorHAnsi" w:hAnsiTheme="minorHAnsi"/>
          <w:u w:val="single"/>
        </w:rPr>
        <w:t>but over principle</w:t>
      </w:r>
      <w:r w:rsidRPr="009C5715">
        <w:rPr>
          <w:rFonts w:asciiTheme="minorHAnsi" w:hAnsiTheme="minorHAnsi"/>
          <w:sz w:val="16"/>
        </w:rPr>
        <w:t xml:space="preserve">. That's why </w:t>
      </w:r>
      <w:r w:rsidRPr="009C5715">
        <w:rPr>
          <w:rStyle w:val="BoldUnderline0"/>
          <w:rFonts w:asciiTheme="minorHAnsi" w:hAnsiTheme="minorHAnsi"/>
        </w:rPr>
        <w:t>the Senkakus</w:t>
      </w:r>
      <w:r w:rsidRPr="009C5715">
        <w:rPr>
          <w:rFonts w:asciiTheme="minorHAnsi" w:hAnsiTheme="minorHAnsi"/>
          <w:sz w:val="16"/>
        </w:rPr>
        <w:t xml:space="preserve"> and the ADIZ </w:t>
      </w:r>
      <w:r w:rsidRPr="009C5715">
        <w:rPr>
          <w:rStyle w:val="BoldUnderline0"/>
          <w:rFonts w:asciiTheme="minorHAnsi" w:hAnsiTheme="minorHAnsi"/>
        </w:rPr>
        <w:t>matter to Americans</w:t>
      </w:r>
      <w:r w:rsidRPr="009C5715">
        <w:rPr>
          <w:rFonts w:asciiTheme="minorHAnsi" w:hAnsiTheme="minorHAnsi"/>
          <w:sz w:val="16"/>
        </w:rPr>
        <w:t xml:space="preserve">. Call it entrapment if you must. But </w:t>
      </w:r>
      <w:r w:rsidRPr="009C5715">
        <w:rPr>
          <w:rStyle w:val="BoldUnderline0"/>
          <w:rFonts w:asciiTheme="minorHAnsi" w:hAnsiTheme="minorHAnsi"/>
        </w:rPr>
        <w:t>it's doubtful any U.S. administration could lightly abstain from a Sino-Japanese trial of arms.</w:t>
      </w:r>
      <w:r w:rsidRPr="009C5715">
        <w:rPr>
          <w:rFonts w:asciiTheme="minorHAnsi" w:hAnsiTheme="minorHAnsi"/>
          <w:sz w:val="16"/>
        </w:rPr>
        <w:t xml:space="preserve"> So </w:t>
      </w:r>
      <w:r w:rsidRPr="009C5715">
        <w:rPr>
          <w:rStyle w:val="Emphasis"/>
          <w:rFonts w:asciiTheme="minorHAnsi" w:hAnsiTheme="minorHAnsi"/>
        </w:rPr>
        <w:t>Tokyo, Beijing, and Washington all have vital stakes in this contest</w:t>
      </w:r>
      <w:r w:rsidRPr="009C5715">
        <w:rPr>
          <w:rFonts w:asciiTheme="minorHAnsi" w:hAnsiTheme="minorHAnsi"/>
          <w:sz w:val="16"/>
        </w:rPr>
        <w:t xml:space="preserve">. What does that imply about a hypothetical war? Clausewitz urges statesmen to let the value they assign their "political object," or political aims, govern the "magnitude" and "duration" of the effort they mount to obtain those aims. The more important the goal, the more lives, treasure, and hardware a combatant expends -- and for longer. Massive interests warrant massive investment. All three Asian stakeholders thus may prove willing to spend heavily, and for a long time, to get their way. Here's the rub: Clausewitz prophesies that each contender, mindful that it could be outdone, will apply more force than the bare minimum to avoid surrendering the first-mover advantage to the adversary. Leaders fear letting the opponent get the drop on them. Doing more, sooner, helps a protagonist stay ahead of the competition and bolster its prospects of victory. An escalatory dynamic takes hold if everyone does more than simple cost-benefit logic dictates. Washington and Tokyo should acknowledge this in their internal and joint deliberations. Clausewitzian fatalism represents the beginning of strategic wisdom. It's safe to assume the contestants will all strive to achieve their goals through minimal force -- preferably without fighting at all. No one relishes the hazards of war. It's equally safe to assume that they see yielding territory, status, or maritime freedoms as even worse than war. </w:t>
      </w:r>
      <w:r w:rsidRPr="009C5715">
        <w:rPr>
          <w:rStyle w:val="BoldUnderline0"/>
          <w:rFonts w:asciiTheme="minorHAnsi" w:hAnsiTheme="minorHAnsi"/>
        </w:rPr>
        <w:t>A fight over seemingly minor stakes</w:t>
      </w:r>
      <w:r w:rsidRPr="009C5715">
        <w:rPr>
          <w:rFonts w:asciiTheme="minorHAnsi" w:hAnsiTheme="minorHAnsi"/>
          <w:sz w:val="16"/>
        </w:rPr>
        <w:t xml:space="preserve">, then, </w:t>
      </w:r>
      <w:r w:rsidRPr="009C5715">
        <w:rPr>
          <w:rStyle w:val="BoldUnderline0"/>
          <w:rFonts w:asciiTheme="minorHAnsi" w:hAnsiTheme="minorHAnsi"/>
        </w:rPr>
        <w:t xml:space="preserve">could </w:t>
      </w:r>
      <w:r w:rsidRPr="009C5715">
        <w:rPr>
          <w:rStyle w:val="Emphasis"/>
          <w:rFonts w:asciiTheme="minorHAnsi" w:hAnsiTheme="minorHAnsi"/>
        </w:rPr>
        <w:t>mushroom into a major conflagration</w:t>
      </w:r>
      <w:r w:rsidRPr="009C5715">
        <w:rPr>
          <w:rStyle w:val="BoldUnderline0"/>
          <w:rFonts w:asciiTheme="minorHAnsi" w:hAnsiTheme="minorHAnsi"/>
        </w:rPr>
        <w:t xml:space="preserve"> arraying China against the US-Japan alliance</w:t>
      </w:r>
      <w:r w:rsidRPr="009C5715">
        <w:rPr>
          <w:rFonts w:asciiTheme="minorHAnsi" w:hAnsiTheme="minorHAnsi"/>
          <w:sz w:val="16"/>
        </w:rPr>
        <w:t xml:space="preserve">. </w:t>
      </w:r>
      <w:r w:rsidRPr="009C5715">
        <w:rPr>
          <w:rFonts w:asciiTheme="minorHAnsi" w:hAnsiTheme="minorHAnsi"/>
          <w:u w:val="single"/>
        </w:rPr>
        <w:t>How much passion would an East China Sea imbroglio rouse</w:t>
      </w:r>
      <w:r w:rsidRPr="009C5715">
        <w:rPr>
          <w:rFonts w:asciiTheme="minorHAnsi" w:hAnsiTheme="minorHAnsi"/>
          <w:sz w:val="16"/>
        </w:rPr>
        <w:t xml:space="preserve"> among the combatants? </w:t>
      </w:r>
      <w:r w:rsidRPr="009C5715">
        <w:rPr>
          <w:rStyle w:val="Emphasis"/>
          <w:rFonts w:asciiTheme="minorHAnsi" w:hAnsiTheme="minorHAnsi"/>
        </w:rPr>
        <w:t>China and Japan would be all in</w:t>
      </w:r>
      <w:r w:rsidRPr="009C5715">
        <w:rPr>
          <w:rFonts w:asciiTheme="minorHAnsi" w:hAnsiTheme="minorHAnsi"/>
          <w:sz w:val="16"/>
        </w:rPr>
        <w:t xml:space="preserve">. </w:t>
      </w:r>
      <w:r w:rsidRPr="009C5715">
        <w:rPr>
          <w:rStyle w:val="BoldUnderline0"/>
          <w:rFonts w:asciiTheme="minorHAnsi" w:hAnsiTheme="minorHAnsi"/>
        </w:rPr>
        <w:t xml:space="preserve">Disputes involving sovereignty -- particularly territory and resources -- tend to </w:t>
      </w:r>
      <w:r w:rsidRPr="009C5715">
        <w:rPr>
          <w:rStyle w:val="Emphasis"/>
          <w:rFonts w:asciiTheme="minorHAnsi" w:hAnsiTheme="minorHAnsi"/>
        </w:rPr>
        <w:t>drive the perceived value of the political object through the roof.</w:t>
      </w:r>
      <w:r w:rsidRPr="009C5715">
        <w:rPr>
          <w:rFonts w:asciiTheme="minorHAnsi" w:hAnsiTheme="minorHAnsi"/>
          <w:sz w:val="16"/>
        </w:rPr>
        <w:t xml:space="preserve"> </w:t>
      </w:r>
      <w:r w:rsidRPr="009C5715">
        <w:rPr>
          <w:rFonts w:asciiTheme="minorHAnsi" w:hAnsiTheme="minorHAnsi"/>
          <w:u w:val="single"/>
        </w:rPr>
        <w:t>Tokyo and Beijing</w:t>
      </w:r>
      <w:r w:rsidRPr="009C5715">
        <w:rPr>
          <w:rFonts w:asciiTheme="minorHAnsi" w:hAnsiTheme="minorHAnsi"/>
          <w:sz w:val="16"/>
        </w:rPr>
        <w:t xml:space="preserve">, moreover, </w:t>
      </w:r>
      <w:r w:rsidRPr="009C5715">
        <w:rPr>
          <w:rStyle w:val="BoldUnderline0"/>
          <w:rFonts w:asciiTheme="minorHAnsi" w:hAnsiTheme="minorHAnsi"/>
        </w:rPr>
        <w:t>are acutely conscious that the post-1895 status quo is in play</w:t>
      </w:r>
      <w:r w:rsidRPr="009C5715">
        <w:rPr>
          <w:rFonts w:asciiTheme="minorHAnsi" w:hAnsiTheme="minorHAnsi"/>
          <w:sz w:val="16"/>
        </w:rPr>
        <w:t>. In Clausewitzian parlance, goals of such value merit open-ended efforts of potentially vast magnitude.</w:t>
      </w:r>
    </w:p>
    <w:p w14:paraId="6FD2A72B" w14:textId="77777777" w:rsidR="009F6A12" w:rsidRPr="009C5715" w:rsidRDefault="009F6A12" w:rsidP="009F6A12">
      <w:pPr>
        <w:rPr>
          <w:rFonts w:asciiTheme="minorHAnsi" w:hAnsiTheme="minorHAnsi"/>
        </w:rPr>
      </w:pPr>
    </w:p>
    <w:p w14:paraId="7F640C30" w14:textId="77777777" w:rsidR="009F6A12" w:rsidRPr="009C5715" w:rsidRDefault="009F6A12" w:rsidP="009F6A12">
      <w:pPr>
        <w:pStyle w:val="Heading4"/>
        <w:rPr>
          <w:rFonts w:asciiTheme="minorHAnsi" w:hAnsiTheme="minorHAnsi"/>
        </w:rPr>
      </w:pPr>
      <w:r w:rsidRPr="009C5715">
        <w:rPr>
          <w:rFonts w:asciiTheme="minorHAnsi" w:hAnsiTheme="minorHAnsi"/>
        </w:rPr>
        <w:t>Death tolls would be enormous.</w:t>
      </w:r>
    </w:p>
    <w:p w14:paraId="3C34791C" w14:textId="77777777" w:rsidR="009F6A12" w:rsidRPr="009C5715" w:rsidRDefault="009F6A12" w:rsidP="009F6A12">
      <w:pPr>
        <w:rPr>
          <w:rFonts w:asciiTheme="minorHAnsi" w:hAnsiTheme="minorHAnsi"/>
        </w:rPr>
      </w:pPr>
      <w:r w:rsidRPr="009C5715">
        <w:rPr>
          <w:rStyle w:val="Style13ptBold"/>
          <w:rFonts w:asciiTheme="minorHAnsi" w:hAnsiTheme="minorHAnsi"/>
        </w:rPr>
        <w:t>Baker ‘12</w:t>
      </w:r>
      <w:r w:rsidRPr="009C5715">
        <w:rPr>
          <w:rFonts w:asciiTheme="minorHAnsi" w:hAnsiTheme="minorHAnsi"/>
        </w:rPr>
        <w:t xml:space="preserve"> </w:t>
      </w:r>
    </w:p>
    <w:p w14:paraId="441701C3"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(Kevin R., Member of the Compensation Committee of Calfrac, Chair of the Corporate Governance and Nominating Committee, served as President and Chief Executive Officer of Century Oilfield Services Inc. from August 2005 until November 10, 2009, when it was acquired by the Corporation. He also has served as the President of Baycor Capital Inc., 9/17/2012, “What Would Happen if China and Japan Went to War?”, http://appreviews4u.com/2012/09/17/what-would-happen-if-china-and-japan-went-to-war/)</w:t>
      </w:r>
    </w:p>
    <w:p w14:paraId="41AB6078" w14:textId="77777777" w:rsidR="009F6A12" w:rsidRPr="009C5715" w:rsidRDefault="009F6A12" w:rsidP="009F6A12">
      <w:pPr>
        <w:rPr>
          <w:rFonts w:asciiTheme="minorHAnsi" w:hAnsiTheme="minorHAnsi"/>
        </w:rPr>
      </w:pPr>
    </w:p>
    <w:p w14:paraId="66A0B222" w14:textId="77777777" w:rsidR="009F6A12" w:rsidRPr="009C5715" w:rsidRDefault="009F6A12" w:rsidP="009F6A12">
      <w:pPr>
        <w:rPr>
          <w:rFonts w:asciiTheme="minorHAnsi" w:hAnsiTheme="minorHAnsi"/>
          <w:sz w:val="16"/>
        </w:rPr>
      </w:pPr>
      <w:r w:rsidRPr="009C5715">
        <w:rPr>
          <w:rStyle w:val="StyleUnderline"/>
          <w:rFonts w:asciiTheme="minorHAnsi" w:hAnsiTheme="minorHAnsi"/>
        </w:rPr>
        <w:t>China is not an isolationist country but it is quite nationalistic. Their allies include, Russia, which is a big super power, Pakistan and Iran as well as North Korea</w:t>
      </w:r>
      <w:r w:rsidRPr="009C5715">
        <w:rPr>
          <w:rFonts w:asciiTheme="minorHAnsi" w:hAnsiTheme="minorHAnsi"/>
          <w:sz w:val="16"/>
        </w:rPr>
        <w:t xml:space="preserve">. They have more allies than Japan, although most relations have been built on economic strategies, being a money-centric nation. </w:t>
      </w:r>
      <w:r w:rsidRPr="009C5715">
        <w:rPr>
          <w:rStyle w:val="StyleUnderline"/>
          <w:rFonts w:asciiTheme="minorHAnsi" w:hAnsiTheme="minorHAnsi"/>
        </w:rPr>
        <w:t>Countries potentially hostile toward China in the event of a Japan vs. China war include Germany, Britain, Australia and South Korea</w:t>
      </w:r>
      <w:r w:rsidRPr="009C5715">
        <w:rPr>
          <w:rFonts w:asciiTheme="minorHAnsi" w:hAnsiTheme="minorHAnsi"/>
          <w:sz w:val="16"/>
        </w:rPr>
        <w:t xml:space="preserve">. </w:t>
      </w:r>
      <w:r w:rsidRPr="009C5715">
        <w:rPr>
          <w:rStyle w:val="StyleUnderline"/>
          <w:rFonts w:asciiTheme="minorHAnsi" w:hAnsiTheme="minorHAnsi"/>
        </w:rPr>
        <w:t>So</w:t>
      </w:r>
      <w:r w:rsidRPr="009C5715">
        <w:rPr>
          <w:rFonts w:asciiTheme="minorHAnsi" w:hAnsiTheme="minorHAnsi"/>
          <w:sz w:val="16"/>
        </w:rPr>
        <w:t xml:space="preserve"> even though Japan does not outwardly build relationships with allies, </w:t>
      </w:r>
      <w:r w:rsidRPr="009C5715">
        <w:rPr>
          <w:rStyle w:val="StyleUnderline"/>
          <w:rFonts w:asciiTheme="minorHAnsi" w:hAnsiTheme="minorHAnsi"/>
        </w:rPr>
        <w:t>Japan would have allies rallying around them if China were to attack Japan</w:t>
      </w:r>
      <w:r w:rsidRPr="009C5715">
        <w:rPr>
          <w:rFonts w:asciiTheme="minorHAnsi" w:hAnsiTheme="minorHAnsi"/>
          <w:sz w:val="16"/>
        </w:rPr>
        <w:t xml:space="preserve">. The island dispute would not play out as it did in the UK vs. Argentina island dispute, as both sides could cause massive damage to each other, whereas the UK was far superior in firepower compared to Argentina. Conclusion </w:t>
      </w:r>
      <w:r w:rsidRPr="009C5715">
        <w:rPr>
          <w:rStyle w:val="StyleUnderline"/>
          <w:rFonts w:asciiTheme="minorHAnsi" w:hAnsiTheme="minorHAnsi"/>
        </w:rPr>
        <w:t>Even though China outweighs Japan in numbers, the likelihood that a war would develop into a nuclear war means that numbers don’t really mean anything anymore</w:t>
      </w:r>
      <w:r w:rsidRPr="009C5715">
        <w:rPr>
          <w:rFonts w:asciiTheme="minorHAnsi" w:hAnsiTheme="minorHAnsi"/>
          <w:sz w:val="16"/>
        </w:rPr>
        <w:t xml:space="preserve">. </w:t>
      </w:r>
      <w:r w:rsidRPr="009C5715">
        <w:rPr>
          <w:rStyle w:val="StyleUnderline"/>
          <w:rFonts w:asciiTheme="minorHAnsi" w:hAnsiTheme="minorHAnsi"/>
        </w:rPr>
        <w:t>The nuclear capabilities of Japan and China would mean that each country could destroy each other many times over</w:t>
      </w:r>
      <w:r w:rsidRPr="009C5715">
        <w:rPr>
          <w:rFonts w:asciiTheme="minorHAnsi" w:hAnsiTheme="minorHAnsi"/>
          <w:sz w:val="16"/>
        </w:rPr>
        <w:t xml:space="preserve">. </w:t>
      </w:r>
      <w:r w:rsidRPr="009C5715">
        <w:rPr>
          <w:rStyle w:val="StyleUnderline"/>
          <w:rFonts w:asciiTheme="minorHAnsi" w:hAnsiTheme="minorHAnsi"/>
        </w:rPr>
        <w:t xml:space="preserve">The </w:t>
      </w:r>
      <w:r w:rsidRPr="009C5715">
        <w:rPr>
          <w:rStyle w:val="Emphasis"/>
          <w:rFonts w:asciiTheme="minorHAnsi" w:hAnsiTheme="minorHAnsi"/>
        </w:rPr>
        <w:t>island dispute</w:t>
      </w:r>
      <w:r w:rsidRPr="009C5715">
        <w:rPr>
          <w:rStyle w:val="StyleUnderline"/>
          <w:rFonts w:asciiTheme="minorHAnsi" w:hAnsiTheme="minorHAnsi"/>
        </w:rPr>
        <w:t xml:space="preserve"> would then escalate to possible </w:t>
      </w:r>
      <w:r w:rsidRPr="009C5715">
        <w:rPr>
          <w:rStyle w:val="Emphasis"/>
          <w:rFonts w:asciiTheme="minorHAnsi" w:hAnsiTheme="minorHAnsi"/>
        </w:rPr>
        <w:t>mass extinction for the human race</w:t>
      </w:r>
      <w:r w:rsidRPr="009C5715">
        <w:rPr>
          <w:rFonts w:asciiTheme="minorHAnsi" w:hAnsiTheme="minorHAnsi"/>
          <w:sz w:val="16"/>
        </w:rPr>
        <w:t xml:space="preserve">. </w:t>
      </w:r>
      <w:r w:rsidRPr="009C5715">
        <w:rPr>
          <w:rStyle w:val="StyleUnderline"/>
          <w:rFonts w:asciiTheme="minorHAnsi" w:hAnsiTheme="minorHAnsi"/>
        </w:rPr>
        <w:t xml:space="preserve">The nuclear fall out would affect most of Asia and </w:t>
      </w:r>
      <w:r w:rsidRPr="009C5715">
        <w:rPr>
          <w:rFonts w:asciiTheme="minorHAnsi" w:hAnsiTheme="minorHAnsi"/>
          <w:sz w:val="16"/>
        </w:rPr>
        <w:t xml:space="preserve">to a certain extent </w:t>
      </w:r>
      <w:r w:rsidRPr="009C5715">
        <w:rPr>
          <w:rStyle w:val="StyleUnderline"/>
          <w:rFonts w:asciiTheme="minorHAnsi" w:hAnsiTheme="minorHAnsi"/>
        </w:rPr>
        <w:t>the West</w:t>
      </w:r>
      <w:r w:rsidRPr="009C5715">
        <w:rPr>
          <w:rFonts w:asciiTheme="minorHAnsi" w:hAnsiTheme="minorHAnsi"/>
          <w:sz w:val="16"/>
        </w:rPr>
        <w:t xml:space="preserve">. </w:t>
      </w:r>
      <w:r w:rsidRPr="009C5715">
        <w:rPr>
          <w:rStyle w:val="StyleUnderline"/>
          <w:rFonts w:asciiTheme="minorHAnsi" w:hAnsiTheme="minorHAnsi"/>
        </w:rPr>
        <w:t xml:space="preserve">If the allies were then to turn on each other it would </w:t>
      </w:r>
      <w:r w:rsidRPr="009C5715">
        <w:rPr>
          <w:rStyle w:val="Emphasis"/>
          <w:rFonts w:asciiTheme="minorHAnsi" w:hAnsiTheme="minorHAnsi"/>
        </w:rPr>
        <w:t>spell the end of the human race</w:t>
      </w:r>
      <w:r w:rsidRPr="009C5715">
        <w:rPr>
          <w:rFonts w:asciiTheme="minorHAnsi" w:hAnsiTheme="minorHAnsi"/>
          <w:sz w:val="16"/>
        </w:rPr>
        <w:t xml:space="preserve">. Bear in mind that </w:t>
      </w:r>
      <w:r w:rsidRPr="009C5715">
        <w:rPr>
          <w:rStyle w:val="StyleUnderline"/>
          <w:rFonts w:asciiTheme="minorHAnsi" w:hAnsiTheme="minorHAnsi"/>
        </w:rPr>
        <w:t>it will take an estimated 10,000 years for Chernobyl to become safe</w:t>
      </w:r>
      <w:r w:rsidRPr="009C5715">
        <w:rPr>
          <w:rFonts w:asciiTheme="minorHAnsi" w:hAnsiTheme="minorHAnsi"/>
          <w:sz w:val="16"/>
        </w:rPr>
        <w:t xml:space="preserve"> to walk around and you’ll get an idea of what state land masses will be in after a war of such magnitude. I say ‘land masses’ as </w:t>
      </w:r>
      <w:r w:rsidRPr="009C5715">
        <w:rPr>
          <w:rStyle w:val="StyleUnderline"/>
          <w:rFonts w:asciiTheme="minorHAnsi" w:hAnsiTheme="minorHAnsi"/>
        </w:rPr>
        <w:t>countries and nations would cease to exist then and it would be a case of ‘if’ and ‘where’ could human beings, plant life and animals could exist, if at all possible, which is very doubtful</w:t>
      </w:r>
      <w:r w:rsidRPr="009C5715">
        <w:rPr>
          <w:rFonts w:asciiTheme="minorHAnsi" w:hAnsiTheme="minorHAnsi"/>
          <w:sz w:val="16"/>
        </w:rPr>
        <w:t xml:space="preserve">. </w:t>
      </w:r>
      <w:r w:rsidRPr="009C5715">
        <w:rPr>
          <w:rStyle w:val="StyleUnderline"/>
          <w:rFonts w:asciiTheme="minorHAnsi" w:hAnsiTheme="minorHAnsi"/>
        </w:rPr>
        <w:t>Even with underground bunkers, just how long could people survive down there</w:t>
      </w:r>
      <w:r w:rsidRPr="009C5715">
        <w:rPr>
          <w:rFonts w:asciiTheme="minorHAnsi" w:hAnsiTheme="minorHAnsi"/>
          <w:sz w:val="16"/>
        </w:rPr>
        <w:t xml:space="preserve">? </w:t>
      </w:r>
      <w:r w:rsidRPr="009C5715">
        <w:rPr>
          <w:rStyle w:val="StyleUnderline"/>
          <w:rFonts w:asciiTheme="minorHAnsi" w:hAnsiTheme="minorHAnsi"/>
        </w:rPr>
        <w:t>With plant and animal life eradicated above? I would say maybe 20 years at best</w:t>
      </w:r>
      <w:r w:rsidRPr="009C5715">
        <w:rPr>
          <w:rFonts w:asciiTheme="minorHAnsi" w:hAnsiTheme="minorHAnsi"/>
          <w:sz w:val="16"/>
        </w:rPr>
        <w:t>, if there are ample supplies of course.</w:t>
      </w:r>
    </w:p>
    <w:p w14:paraId="3DDEBAB0" w14:textId="77777777" w:rsidR="009F6A12" w:rsidRPr="009C5715" w:rsidRDefault="009F6A12" w:rsidP="009F6A12"/>
    <w:p w14:paraId="24ACC0D7" w14:textId="77777777" w:rsidR="009F6A12" w:rsidRPr="009C5715" w:rsidRDefault="009F6A12" w:rsidP="009F6A12">
      <w:pPr>
        <w:rPr>
          <w:rFonts w:asciiTheme="minorHAnsi" w:hAnsiTheme="minorHAnsi"/>
          <w:sz w:val="14"/>
        </w:rPr>
      </w:pPr>
    </w:p>
    <w:p w14:paraId="126EB5D9" w14:textId="77777777" w:rsidR="009F6A12" w:rsidRPr="009C5715" w:rsidRDefault="009F6A12" w:rsidP="009F6A12">
      <w:pPr>
        <w:pStyle w:val="Heading3"/>
      </w:pPr>
      <w:r w:rsidRPr="009C5715">
        <w:t>1AC—Relations</w:t>
      </w:r>
    </w:p>
    <w:p w14:paraId="3C431315" w14:textId="77777777" w:rsidR="009F6A12" w:rsidRDefault="009F6A12" w:rsidP="009F6A12">
      <w:pPr>
        <w:pStyle w:val="Heading4"/>
        <w:rPr>
          <w:rFonts w:asciiTheme="minorHAnsi" w:hAnsiTheme="minorHAnsi"/>
        </w:rPr>
      </w:pPr>
      <w:r w:rsidRPr="009C5715">
        <w:rPr>
          <w:rFonts w:asciiTheme="minorHAnsi" w:hAnsiTheme="minorHAnsi"/>
        </w:rPr>
        <w:t>Advantage 2 is Relations</w:t>
      </w:r>
    </w:p>
    <w:p w14:paraId="698E0769" w14:textId="77777777" w:rsidR="00A5559C" w:rsidRPr="009C5715" w:rsidRDefault="00A5559C" w:rsidP="00A5559C">
      <w:pPr>
        <w:pStyle w:val="Heading4"/>
        <w:rPr>
          <w:rFonts w:asciiTheme="minorHAnsi" w:hAnsiTheme="minorHAnsi"/>
        </w:rPr>
      </w:pPr>
      <w:r w:rsidRPr="009C5715">
        <w:rPr>
          <w:rFonts w:asciiTheme="minorHAnsi" w:hAnsiTheme="minorHAnsi"/>
        </w:rPr>
        <w:t xml:space="preserve">Relations are nearing a tipping point - US-Sino ties are key to </w:t>
      </w:r>
      <w:r w:rsidRPr="009C5715">
        <w:rPr>
          <w:rFonts w:asciiTheme="minorHAnsi" w:hAnsiTheme="minorHAnsi"/>
          <w:i/>
          <w:u w:val="single"/>
        </w:rPr>
        <w:t>check military encounters</w:t>
      </w:r>
      <w:r w:rsidRPr="009C5715">
        <w:rPr>
          <w:rFonts w:asciiTheme="minorHAnsi" w:hAnsiTheme="minorHAnsi"/>
        </w:rPr>
        <w:t xml:space="preserve">, </w:t>
      </w:r>
      <w:r w:rsidRPr="009C5715">
        <w:rPr>
          <w:rFonts w:asciiTheme="minorHAnsi" w:hAnsiTheme="minorHAnsi"/>
          <w:i/>
          <w:u w:val="single"/>
        </w:rPr>
        <w:t>coop on transnational issues</w:t>
      </w:r>
      <w:r w:rsidRPr="009C5715">
        <w:rPr>
          <w:rFonts w:asciiTheme="minorHAnsi" w:hAnsiTheme="minorHAnsi"/>
        </w:rPr>
        <w:t xml:space="preserve">; and </w:t>
      </w:r>
      <w:r w:rsidRPr="009C5715">
        <w:rPr>
          <w:rFonts w:asciiTheme="minorHAnsi" w:hAnsiTheme="minorHAnsi"/>
          <w:i/>
          <w:u w:val="single"/>
        </w:rPr>
        <w:t>economic welfare in both nations</w:t>
      </w:r>
      <w:r w:rsidRPr="009C5715">
        <w:rPr>
          <w:rFonts w:asciiTheme="minorHAnsi" w:hAnsiTheme="minorHAnsi"/>
        </w:rPr>
        <w:t xml:space="preserve">. </w:t>
      </w:r>
    </w:p>
    <w:p w14:paraId="08BF3511" w14:textId="77777777" w:rsidR="00A5559C" w:rsidRPr="009C5715" w:rsidRDefault="00A5559C" w:rsidP="00A5559C">
      <w:pPr>
        <w:rPr>
          <w:rStyle w:val="Style13ptBold"/>
          <w:rFonts w:asciiTheme="minorHAnsi" w:hAnsiTheme="minorHAnsi"/>
        </w:rPr>
      </w:pPr>
      <w:r w:rsidRPr="009C5715">
        <w:rPr>
          <w:rStyle w:val="Style13ptBold"/>
          <w:rFonts w:asciiTheme="minorHAnsi" w:hAnsiTheme="minorHAnsi"/>
        </w:rPr>
        <w:t>Lampton ‘15</w:t>
      </w:r>
    </w:p>
    <w:p w14:paraId="2A639290" w14:textId="77777777" w:rsidR="00A5559C" w:rsidRPr="009C5715" w:rsidRDefault="00A5559C" w:rsidP="00A5559C">
      <w:pPr>
        <w:rPr>
          <w:rFonts w:asciiTheme="minorHAnsi" w:hAnsiTheme="minorHAnsi"/>
          <w:sz w:val="18"/>
          <w:szCs w:val="18"/>
        </w:rPr>
      </w:pPr>
      <w:r w:rsidRPr="009C5715">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9C5715">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9C5715">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9C5715">
        <w:rPr>
          <w:rFonts w:asciiTheme="minorHAnsi" w:hAnsiTheme="minorHAnsi"/>
          <w:sz w:val="18"/>
          <w:szCs w:val="18"/>
          <w:u w:val="single"/>
        </w:rPr>
        <w:t>US-China Perception Monitor</w:t>
      </w:r>
      <w:r w:rsidRPr="009C5715">
        <w:rPr>
          <w:rFonts w:asciiTheme="minorHAnsi" w:hAnsiTheme="minorHAnsi"/>
          <w:sz w:val="18"/>
          <w:szCs w:val="18"/>
        </w:rPr>
        <w:t xml:space="preserve"> - http://www.uscnpm.org/blog/2015/05/11/a-tipping-point-in-u-s-china-relations-is-upon-us-part-i/</w:t>
      </w:r>
    </w:p>
    <w:p w14:paraId="48FA596E" w14:textId="77777777" w:rsidR="00A5559C" w:rsidRPr="009C5715" w:rsidRDefault="00A5559C" w:rsidP="00A5559C">
      <w:pPr>
        <w:rPr>
          <w:rFonts w:asciiTheme="minorHAnsi" w:hAnsiTheme="minorHAnsi"/>
        </w:rPr>
      </w:pPr>
    </w:p>
    <w:p w14:paraId="4745B6DD" w14:textId="77777777" w:rsidR="00A5559C" w:rsidRPr="009C5715" w:rsidRDefault="00A5559C" w:rsidP="00A5559C">
      <w:pPr>
        <w:rPr>
          <w:rFonts w:asciiTheme="minorHAnsi" w:hAnsiTheme="minorHAnsi"/>
          <w:sz w:val="14"/>
        </w:rPr>
      </w:pPr>
      <w:r w:rsidRPr="009C5715">
        <w:rPr>
          <w:rStyle w:val="StyleUnderline"/>
          <w:rFonts w:asciiTheme="minorHAnsi" w:hAnsiTheme="minorHAnsi"/>
        </w:rPr>
        <w:t>Today,</w:t>
      </w:r>
      <w:r w:rsidRPr="009C5715">
        <w:rPr>
          <w:rFonts w:asciiTheme="minorHAnsi" w:hAnsiTheme="minorHAnsi"/>
          <w:sz w:val="14"/>
        </w:rPr>
        <w:t xml:space="preserve"> soon after May 4th and in the context of the 70th anniversary of the end of WWII, </w:t>
      </w:r>
      <w:r w:rsidRPr="009C5715">
        <w:rPr>
          <w:rStyle w:val="StyleUnderline"/>
          <w:rFonts w:asciiTheme="minorHAnsi" w:hAnsiTheme="minorHAnsi"/>
        </w:rPr>
        <w:t>the question is whether or not America and China can</w:t>
      </w:r>
      <w:r w:rsidRPr="009C5715">
        <w:rPr>
          <w:rFonts w:asciiTheme="minorHAnsi" w:hAnsiTheme="minorHAnsi"/>
          <w:sz w:val="14"/>
        </w:rPr>
        <w:t xml:space="preserve">, again, </w:t>
      </w:r>
      <w:r w:rsidRPr="009C5715">
        <w:rPr>
          <w:rStyle w:val="StyleUnderline"/>
          <w:rFonts w:asciiTheme="minorHAnsi" w:hAnsiTheme="minorHAnsi"/>
        </w:rPr>
        <w:t>find</w:t>
      </w:r>
      <w:r w:rsidRPr="009C5715">
        <w:rPr>
          <w:rFonts w:asciiTheme="minorHAnsi" w:hAnsiTheme="minorHAnsi"/>
          <w:sz w:val="14"/>
        </w:rPr>
        <w:t xml:space="preserve"> such vision and </w:t>
      </w:r>
      <w:r w:rsidRPr="009C5715">
        <w:rPr>
          <w:rStyle w:val="StyleUnderline"/>
          <w:rFonts w:asciiTheme="minorHAnsi" w:hAnsiTheme="minorHAnsi"/>
        </w:rPr>
        <w:t>leadership</w:t>
      </w:r>
      <w:r w:rsidRPr="009C5715">
        <w:rPr>
          <w:rFonts w:asciiTheme="minorHAnsi" w:hAnsiTheme="minorHAnsi"/>
          <w:sz w:val="14"/>
        </w:rPr>
        <w:t xml:space="preserve"> in today’s far different circumstances. </w:t>
      </w:r>
      <w:r w:rsidRPr="009C5715">
        <w:rPr>
          <w:rStyle w:val="StyleUnderline"/>
          <w:rFonts w:asciiTheme="minorHAnsi" w:hAnsiTheme="minorHAnsi"/>
        </w:rPr>
        <w:t>My purpose in the frank remarks to follow</w:t>
      </w:r>
      <w:r w:rsidRPr="009C5715">
        <w:rPr>
          <w:rFonts w:asciiTheme="minorHAnsi" w:hAnsiTheme="minorHAnsi"/>
          <w:sz w:val="14"/>
        </w:rPr>
        <w:t xml:space="preserve"> </w:t>
      </w:r>
      <w:r w:rsidRPr="009C5715">
        <w:rPr>
          <w:rStyle w:val="StyleUnderline"/>
          <w:rFonts w:asciiTheme="minorHAnsi" w:hAnsiTheme="minorHAnsi"/>
        </w:rPr>
        <w:t>is not to depress or offend, but rather to motivate</w:t>
      </w:r>
      <w:r w:rsidRPr="009C5715">
        <w:rPr>
          <w:rFonts w:asciiTheme="minorHAnsi" w:hAnsiTheme="minorHAnsi"/>
          <w:sz w:val="14"/>
        </w:rPr>
        <w:t xml:space="preserve"> all of </w:t>
      </w:r>
      <w:r w:rsidRPr="009C5715">
        <w:rPr>
          <w:rStyle w:val="StyleUnderline"/>
          <w:rFonts w:asciiTheme="minorHAnsi" w:hAnsiTheme="minorHAnsi"/>
        </w:rPr>
        <w:t>us to push events in a</w:t>
      </w:r>
      <w:r w:rsidRPr="009C5715">
        <w:rPr>
          <w:rFonts w:asciiTheme="minorHAnsi" w:hAnsiTheme="minorHAnsi"/>
          <w:sz w:val="14"/>
        </w:rPr>
        <w:t xml:space="preserve"> better, </w:t>
      </w:r>
      <w:r w:rsidRPr="009C5715">
        <w:rPr>
          <w:rStyle w:val="StyleUnderline"/>
          <w:rFonts w:asciiTheme="minorHAnsi" w:hAnsiTheme="minorHAnsi"/>
        </w:rPr>
        <w:t>more mutually beneficial direction.</w:t>
      </w:r>
      <w:r w:rsidRPr="009C5715">
        <w:rPr>
          <w:rFonts w:asciiTheme="minorHAnsi" w:hAnsiTheme="minorHAnsi"/>
          <w:sz w:val="14"/>
        </w:rPr>
        <w:t xml:space="preserve"> My spirit is at one with Minister Li’s exhortation that we “</w:t>
      </w:r>
      <w:r w:rsidRPr="009C5715">
        <w:rPr>
          <w:rStyle w:val="StyleUnderline"/>
          <w:rFonts w:asciiTheme="minorHAnsi" w:hAnsiTheme="minorHAnsi"/>
        </w:rPr>
        <w:t>amplify what we have in common</w:t>
      </w:r>
      <w:r w:rsidRPr="009C5715">
        <w:rPr>
          <w:rFonts w:asciiTheme="minorHAnsi" w:hAnsiTheme="minorHAnsi"/>
          <w:sz w:val="14"/>
        </w:rPr>
        <w:t xml:space="preserve">.” </w:t>
      </w:r>
      <w:r w:rsidRPr="009C5715">
        <w:rPr>
          <w:rStyle w:val="StyleUnderline"/>
          <w:rFonts w:asciiTheme="minorHAnsi" w:hAnsiTheme="minorHAnsi"/>
        </w:rPr>
        <w:t>For eight</w:t>
      </w:r>
      <w:r w:rsidRPr="009C5715">
        <w:rPr>
          <w:rFonts w:asciiTheme="minorHAnsi" w:hAnsiTheme="minorHAnsi"/>
          <w:sz w:val="14"/>
        </w:rPr>
        <w:t xml:space="preserve"> U.S. and five Chinese </w:t>
      </w:r>
      <w:r w:rsidRPr="009C5715">
        <w:rPr>
          <w:rStyle w:val="StyleUnderline"/>
          <w:rFonts w:asciiTheme="minorHAnsi" w:hAnsiTheme="minorHAnsi"/>
        </w:rPr>
        <w:t>administrations,</w:t>
      </w:r>
      <w:r w:rsidRPr="009C5715">
        <w:rPr>
          <w:rFonts w:asciiTheme="minorHAnsi" w:hAnsiTheme="minorHAnsi"/>
          <w:sz w:val="14"/>
        </w:rPr>
        <w:t xml:space="preserve"> </w:t>
      </w:r>
      <w:r w:rsidRPr="009C5715">
        <w:rPr>
          <w:rStyle w:val="StyleUnderline"/>
          <w:rFonts w:asciiTheme="minorHAnsi" w:hAnsiTheme="minorHAnsi"/>
        </w:rPr>
        <w:t>Washington and Beijing maintained remarkable policy continuity</w:t>
      </w:r>
      <w:r w:rsidRPr="009C5715">
        <w:rPr>
          <w:rFonts w:asciiTheme="minorHAnsi" w:hAnsiTheme="minorHAnsi"/>
          <w:sz w:val="14"/>
        </w:rPr>
        <w:t xml:space="preserve">—broadly speaking, constructive </w:t>
      </w:r>
      <w:r w:rsidRPr="009C5715">
        <w:rPr>
          <w:rStyle w:val="StyleUnderline"/>
          <w:rFonts w:asciiTheme="minorHAnsi" w:hAnsiTheme="minorHAnsi"/>
        </w:rPr>
        <w:t>engagement.</w:t>
      </w:r>
      <w:r w:rsidRPr="009C5715">
        <w:rPr>
          <w:rFonts w:asciiTheme="minorHAnsi" w:hAnsiTheme="minorHAnsi"/>
          <w:sz w:val="14"/>
        </w:rPr>
        <w:t xml:space="preserve"> </w:t>
      </w:r>
      <w:r w:rsidRPr="009C5715">
        <w:rPr>
          <w:rStyle w:val="StyleUnderline"/>
          <w:rFonts w:asciiTheme="minorHAnsi" w:hAnsiTheme="minorHAnsi"/>
        </w:rPr>
        <w:t>This continuity has persisted despite periodic</w:t>
      </w:r>
      <w:r w:rsidRPr="009C5715">
        <w:rPr>
          <w:rFonts w:asciiTheme="minorHAnsi" w:hAnsiTheme="minorHAnsi"/>
          <w:sz w:val="14"/>
        </w:rPr>
        <w:t xml:space="preserve"> </w:t>
      </w:r>
      <w:r w:rsidRPr="009C5715">
        <w:rPr>
          <w:rStyle w:val="StyleUnderline"/>
          <w:rFonts w:asciiTheme="minorHAnsi" w:hAnsiTheme="minorHAnsi"/>
        </w:rPr>
        <w:t>instabilities, problems, and crises.</w:t>
      </w:r>
      <w:r w:rsidRPr="009C5715">
        <w:rPr>
          <w:rFonts w:asciiTheme="minorHAnsi" w:hAnsiTheme="minorHAnsi"/>
          <w:sz w:val="14"/>
        </w:rPr>
        <w:t xml:space="preserve"> Some of these developments required time, flexibility, and wisdom to heal. They sometimes left scar tissue. </w:t>
      </w:r>
      <w:r w:rsidRPr="009C5715">
        <w:rPr>
          <w:rStyle w:val="StyleUnderline"/>
          <w:rFonts w:asciiTheme="minorHAnsi" w:hAnsiTheme="minorHAnsi"/>
        </w:rPr>
        <w:t xml:space="preserve">But, none of these challenges ever destroyed </w:t>
      </w:r>
      <w:r w:rsidRPr="009C5715">
        <w:rPr>
          <w:rStyle w:val="Emphasis"/>
          <w:rFonts w:asciiTheme="minorHAnsi" w:hAnsiTheme="minorHAnsi"/>
        </w:rPr>
        <w:t xml:space="preserve">overall </w:t>
      </w:r>
      <w:r w:rsidRPr="009C5715">
        <w:rPr>
          <w:rFonts w:asciiTheme="minorHAnsi" w:hAnsiTheme="minorHAnsi"/>
          <w:sz w:val="14"/>
        </w:rPr>
        <w:t xml:space="preserve">assessments in both our nations that we each had fundamental, shared interests requiring </w:t>
      </w:r>
      <w:r w:rsidRPr="009C5715">
        <w:rPr>
          <w:rStyle w:val="Emphasis"/>
          <w:rFonts w:asciiTheme="minorHAnsi" w:hAnsiTheme="minorHAnsi"/>
        </w:rPr>
        <w:t>coop</w:t>
      </w:r>
      <w:r w:rsidRPr="009C5715">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9C5715">
        <w:rPr>
          <w:rStyle w:val="StyleUnderline"/>
          <w:rFonts w:asciiTheme="minorHAnsi" w:hAnsiTheme="minorHAnsi"/>
        </w:rPr>
        <w:t>the economic realm</w:t>
      </w:r>
      <w:r w:rsidRPr="009C5715">
        <w:rPr>
          <w:rFonts w:asciiTheme="minorHAnsi" w:hAnsiTheme="minorHAnsi"/>
          <w:sz w:val="14"/>
        </w:rPr>
        <w:t xml:space="preserve">, expectations for growth in each society created common interests that </w:t>
      </w:r>
      <w:r w:rsidRPr="009C5715">
        <w:rPr>
          <w:rStyle w:val="StyleUnderline"/>
          <w:rFonts w:asciiTheme="minorHAnsi" w:hAnsiTheme="minorHAnsi"/>
        </w:rPr>
        <w:t>subordinated many underlying frictions</w:t>
      </w:r>
      <w:r w:rsidRPr="009C5715">
        <w:rPr>
          <w:rFonts w:asciiTheme="minorHAnsi" w:hAnsiTheme="minorHAnsi"/>
          <w:sz w:val="14"/>
        </w:rPr>
        <w:t xml:space="preserve">, whether economic or human rights. </w:t>
      </w:r>
      <w:r w:rsidRPr="009C5715">
        <w:rPr>
          <w:rStyle w:val="StyleUnderline"/>
          <w:rFonts w:asciiTheme="minorHAnsi" w:hAnsiTheme="minorHAnsi"/>
        </w:rPr>
        <w:t>The positive balance</w:t>
      </w:r>
      <w:r w:rsidRPr="009C5715">
        <w:rPr>
          <w:rFonts w:asciiTheme="minorHAnsi" w:hAnsiTheme="minorHAnsi"/>
          <w:sz w:val="14"/>
        </w:rPr>
        <w:t xml:space="preserve"> between hope and fear </w:t>
      </w:r>
      <w:r w:rsidRPr="009C5715">
        <w:rPr>
          <w:rStyle w:val="StyleUnderline"/>
          <w:rFonts w:asciiTheme="minorHAnsi" w:hAnsiTheme="minorHAnsi"/>
        </w:rPr>
        <w:t>tipped behavior toward restraint and patience.</w:t>
      </w:r>
      <w:r w:rsidRPr="009C5715">
        <w:rPr>
          <w:rFonts w:asciiTheme="minorHAnsi" w:hAnsiTheme="minorHAnsi"/>
          <w:sz w:val="14"/>
        </w:rPr>
        <w:t xml:space="preserve"> </w:t>
      </w:r>
      <w:r w:rsidRPr="009C5715">
        <w:rPr>
          <w:rStyle w:val="Emphasis"/>
          <w:rFonts w:asciiTheme="minorHAnsi" w:hAnsiTheme="minorHAnsi"/>
        </w:rPr>
        <w:t>Things unfortunately have changed dramatically since about 2010</w:t>
      </w:r>
      <w:r w:rsidRPr="009C5715">
        <w:rPr>
          <w:rFonts w:asciiTheme="minorHAnsi" w:hAnsiTheme="minorHAnsi"/>
          <w:sz w:val="14"/>
        </w:rPr>
        <w:t xml:space="preserve">. </w:t>
      </w:r>
      <w:r w:rsidRPr="009C5715">
        <w:rPr>
          <w:rStyle w:val="Emphasis"/>
          <w:rFonts w:asciiTheme="minorHAnsi" w:hAnsiTheme="minorHAnsi"/>
        </w:rPr>
        <w:t xml:space="preserve">The tipping point is near. </w:t>
      </w:r>
      <w:r w:rsidRPr="009C5715">
        <w:rPr>
          <w:rStyle w:val="StyleUnderline"/>
          <w:rFonts w:asciiTheme="minorHAnsi" w:hAnsiTheme="minorHAnsi"/>
        </w:rPr>
        <w:t>Our respective fears are nearer to outweighing our hopes than at any time since normalization. We are witnessing</w:t>
      </w:r>
      <w:r w:rsidRPr="009C5715">
        <w:rPr>
          <w:rFonts w:asciiTheme="minorHAnsi" w:hAnsiTheme="minorHAnsi"/>
          <w:sz w:val="14"/>
        </w:rPr>
        <w:t xml:space="preserve"> the </w:t>
      </w:r>
      <w:r w:rsidRPr="009C5715">
        <w:rPr>
          <w:rStyle w:val="StyleUnderline"/>
          <w:rFonts w:asciiTheme="minorHAnsi" w:hAnsiTheme="minorHAnsi"/>
        </w:rPr>
        <w:t>erosion of</w:t>
      </w:r>
      <w:r w:rsidRPr="009C5715">
        <w:rPr>
          <w:rFonts w:asciiTheme="minorHAnsi" w:hAnsiTheme="minorHAnsi"/>
          <w:sz w:val="14"/>
        </w:rPr>
        <w:t xml:space="preserve"> some </w:t>
      </w:r>
      <w:r w:rsidRPr="009C5715">
        <w:rPr>
          <w:rStyle w:val="Emphasis"/>
          <w:rFonts w:asciiTheme="minorHAnsi" w:hAnsiTheme="minorHAnsi"/>
        </w:rPr>
        <w:t>critical underlying supports</w:t>
      </w:r>
      <w:r w:rsidRPr="009C5715">
        <w:rPr>
          <w:rFonts w:asciiTheme="minorHAnsi" w:hAnsiTheme="minorHAnsi"/>
          <w:sz w:val="14"/>
        </w:rPr>
        <w:t xml:space="preserve"> </w:t>
      </w:r>
      <w:r w:rsidRPr="009C5715">
        <w:rPr>
          <w:rStyle w:val="StyleUnderline"/>
          <w:rFonts w:asciiTheme="minorHAnsi" w:hAnsiTheme="minorHAnsi"/>
        </w:rPr>
        <w:t>for</w:t>
      </w:r>
      <w:r w:rsidRPr="009C5715">
        <w:rPr>
          <w:rFonts w:asciiTheme="minorHAnsi" w:hAnsiTheme="minorHAnsi"/>
          <w:sz w:val="14"/>
        </w:rPr>
        <w:t xml:space="preserve"> predominantly </w:t>
      </w:r>
      <w:r w:rsidRPr="009C5715">
        <w:rPr>
          <w:rStyle w:val="StyleUnderline"/>
          <w:rFonts w:asciiTheme="minorHAnsi" w:hAnsiTheme="minorHAnsi"/>
        </w:rPr>
        <w:t>positive U.S.-China ties.</w:t>
      </w:r>
      <w:r w:rsidRPr="009C5715">
        <w:rPr>
          <w:rFonts w:asciiTheme="minorHAnsi" w:hAnsiTheme="minorHAnsi"/>
          <w:sz w:val="14"/>
        </w:rPr>
        <w:t xml:space="preserve"> </w:t>
      </w:r>
      <w:r w:rsidRPr="009C5715">
        <w:rPr>
          <w:rStyle w:val="StyleUnderline"/>
          <w:rFonts w:asciiTheme="minorHAnsi" w:hAnsiTheme="minorHAnsi"/>
        </w:rPr>
        <w:t>Though the foundation has not crumbled</w:t>
      </w:r>
      <w:r w:rsidRPr="009C5715">
        <w:rPr>
          <w:rFonts w:asciiTheme="minorHAnsi" w:hAnsiTheme="minorHAnsi"/>
          <w:sz w:val="14"/>
        </w:rPr>
        <w:t>, today important components of the</w:t>
      </w:r>
      <w:r w:rsidRPr="009C5715">
        <w:rPr>
          <w:rStyle w:val="StyleUnderline"/>
          <w:rFonts w:asciiTheme="minorHAnsi" w:hAnsiTheme="minorHAnsi"/>
        </w:rPr>
        <w:t xml:space="preserve"> American policy elite increasingly are coming to see China as a threat</w:t>
      </w:r>
      <w:r w:rsidRPr="009C5715">
        <w:rPr>
          <w:rFonts w:asciiTheme="minorHAnsi" w:hAnsiTheme="minorHAnsi"/>
          <w:sz w:val="14"/>
        </w:rPr>
        <w:t xml:space="preserve"> to American “primacy.” </w:t>
      </w:r>
      <w:r w:rsidRPr="009C5715">
        <w:rPr>
          <w:rStyle w:val="StyleUnderline"/>
          <w:rFonts w:asciiTheme="minorHAnsi" w:hAnsiTheme="minorHAnsi"/>
        </w:rPr>
        <w:t>In China, increasing fractions of the elite and public see America as an impediment to China</w:t>
      </w:r>
      <w:r w:rsidRPr="009C5715">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9C5715">
        <w:rPr>
          <w:rStyle w:val="StyleUnderline"/>
          <w:rFonts w:asciiTheme="minorHAnsi" w:hAnsiTheme="minorHAnsi"/>
        </w:rPr>
        <w:t>If developments continue along the current trajectory</w:t>
      </w:r>
      <w:r w:rsidRPr="009C5715">
        <w:rPr>
          <w:rFonts w:asciiTheme="minorHAnsi" w:hAnsiTheme="minorHAnsi"/>
          <w:sz w:val="14"/>
        </w:rPr>
        <w:t xml:space="preserve">, </w:t>
      </w:r>
      <w:r w:rsidRPr="009C5715">
        <w:rPr>
          <w:rStyle w:val="StyleUnderline"/>
          <w:rFonts w:asciiTheme="minorHAnsi" w:hAnsiTheme="minorHAnsi"/>
        </w:rPr>
        <w:t>both countries will have progressively less security</w:t>
      </w:r>
      <w:r w:rsidRPr="009C5715">
        <w:rPr>
          <w:rFonts w:asciiTheme="minorHAnsi" w:hAnsiTheme="minorHAnsi"/>
          <w:sz w:val="14"/>
        </w:rPr>
        <w:t xml:space="preserve">, at higher cost; </w:t>
      </w:r>
      <w:r w:rsidRPr="009C5715">
        <w:rPr>
          <w:rStyle w:val="StyleUnderline"/>
          <w:rFonts w:asciiTheme="minorHAnsi" w:hAnsiTheme="minorHAnsi"/>
        </w:rPr>
        <w:t xml:space="preserve">the probabilities of </w:t>
      </w:r>
      <w:r w:rsidRPr="009C5715">
        <w:rPr>
          <w:rStyle w:val="Emphasis"/>
          <w:rFonts w:asciiTheme="minorHAnsi" w:hAnsiTheme="minorHAnsi"/>
        </w:rPr>
        <w:t>intentional</w:t>
      </w:r>
      <w:r w:rsidRPr="009C5715">
        <w:rPr>
          <w:rFonts w:asciiTheme="minorHAnsi" w:hAnsiTheme="minorHAnsi"/>
          <w:sz w:val="14"/>
        </w:rPr>
        <w:t xml:space="preserve">, </w:t>
      </w:r>
      <w:r w:rsidRPr="009C5715">
        <w:rPr>
          <w:rStyle w:val="Emphasis"/>
          <w:rFonts w:asciiTheme="minorHAnsi" w:hAnsiTheme="minorHAnsi"/>
        </w:rPr>
        <w:t>accidental</w:t>
      </w:r>
      <w:r w:rsidRPr="009C5715">
        <w:rPr>
          <w:rStyle w:val="StyleUnderline"/>
          <w:rFonts w:asciiTheme="minorHAnsi" w:hAnsiTheme="minorHAnsi"/>
        </w:rPr>
        <w:t xml:space="preserve">, or </w:t>
      </w:r>
      <w:r w:rsidRPr="009C5715">
        <w:rPr>
          <w:rStyle w:val="Emphasis"/>
          <w:rFonts w:asciiTheme="minorHAnsi" w:hAnsiTheme="minorHAnsi"/>
        </w:rPr>
        <w:t xml:space="preserve">catalytic </w:t>
      </w:r>
      <w:r w:rsidRPr="009C5715">
        <w:rPr>
          <w:rStyle w:val="StyleUnderline"/>
          <w:rFonts w:asciiTheme="minorHAnsi" w:hAnsiTheme="minorHAnsi"/>
        </w:rPr>
        <w:t>violent confrontations will increase</w:t>
      </w:r>
      <w:r w:rsidRPr="009C5715">
        <w:rPr>
          <w:rFonts w:asciiTheme="minorHAnsi" w:hAnsiTheme="minorHAnsi"/>
          <w:sz w:val="14"/>
        </w:rPr>
        <w:t xml:space="preserve">; </w:t>
      </w:r>
      <w:r w:rsidRPr="009C5715">
        <w:rPr>
          <w:rStyle w:val="Emphasis"/>
          <w:rFonts w:asciiTheme="minorHAnsi" w:hAnsiTheme="minorHAnsi"/>
        </w:rPr>
        <w:t>the world will enjoy less coop</w:t>
      </w:r>
      <w:r w:rsidRPr="009C5715">
        <w:rPr>
          <w:rFonts w:asciiTheme="minorHAnsi" w:hAnsiTheme="minorHAnsi"/>
          <w:sz w:val="14"/>
        </w:rPr>
        <w:t xml:space="preserve">eration </w:t>
      </w:r>
      <w:r w:rsidRPr="009C5715">
        <w:rPr>
          <w:rStyle w:val="Emphasis"/>
          <w:rFonts w:asciiTheme="minorHAnsi" w:hAnsiTheme="minorHAnsi"/>
        </w:rPr>
        <w:t>on transnational issues</w:t>
      </w:r>
      <w:r w:rsidRPr="009C5715">
        <w:rPr>
          <w:rStyle w:val="StyleUnderline"/>
          <w:rFonts w:asciiTheme="minorHAnsi" w:hAnsiTheme="minorHAnsi"/>
        </w:rPr>
        <w:t xml:space="preserve"> requiring joint Sino-American efforts</w:t>
      </w:r>
      <w:r w:rsidRPr="009C5715">
        <w:rPr>
          <w:rFonts w:asciiTheme="minorHAnsi" w:hAnsiTheme="minorHAnsi"/>
          <w:sz w:val="14"/>
        </w:rPr>
        <w:t xml:space="preserve">; </w:t>
      </w:r>
      <w:r w:rsidRPr="009C5715">
        <w:rPr>
          <w:rStyle w:val="StyleUnderline"/>
          <w:rFonts w:asciiTheme="minorHAnsi" w:hAnsiTheme="minorHAnsi"/>
        </w:rPr>
        <w:t xml:space="preserve">and, </w:t>
      </w:r>
      <w:r w:rsidRPr="009C5715">
        <w:rPr>
          <w:rStyle w:val="Emphasis"/>
          <w:rFonts w:asciiTheme="minorHAnsi" w:hAnsiTheme="minorHAnsi"/>
        </w:rPr>
        <w:t>economic welfare in both societies will be diminished</w:t>
      </w:r>
      <w:r w:rsidRPr="009C5715">
        <w:rPr>
          <w:rStyle w:val="StyleUnderline"/>
          <w:rFonts w:asciiTheme="minorHAnsi" w:hAnsiTheme="minorHAnsi"/>
        </w:rPr>
        <w:t>.</w:t>
      </w:r>
      <w:r w:rsidRPr="009C5715">
        <w:rPr>
          <w:rFonts w:asciiTheme="minorHAnsi" w:hAnsiTheme="minorHAnsi"/>
          <w:sz w:val="14"/>
        </w:rPr>
        <w:t xml:space="preserve"> What can be done?</w:t>
      </w:r>
    </w:p>
    <w:p w14:paraId="7B5D9E10" w14:textId="2E0BD3BC" w:rsidR="00A5559C" w:rsidRPr="009C5715" w:rsidRDefault="00A5559C" w:rsidP="00A5559C">
      <w:pPr>
        <w:pStyle w:val="Heading4"/>
        <w:rPr>
          <w:rFonts w:asciiTheme="minorHAnsi" w:hAnsiTheme="minorHAnsi"/>
        </w:rPr>
      </w:pPr>
      <w:r>
        <w:rPr>
          <w:rFonts w:asciiTheme="minorHAnsi" w:hAnsiTheme="minorHAnsi"/>
        </w:rPr>
        <w:t xml:space="preserve">Development of a BIT spills over to every area of relations—it’s the most important variable. </w:t>
      </w:r>
    </w:p>
    <w:p w14:paraId="5185B6CF" w14:textId="77777777" w:rsidR="00A5559C" w:rsidRPr="009C5715" w:rsidRDefault="00A5559C" w:rsidP="00A5559C">
      <w:pPr>
        <w:rPr>
          <w:rStyle w:val="Style13ptBold"/>
          <w:rFonts w:asciiTheme="minorHAnsi" w:hAnsiTheme="minorHAnsi"/>
        </w:rPr>
      </w:pPr>
      <w:r w:rsidRPr="009C5715">
        <w:rPr>
          <w:rStyle w:val="Style13ptBold"/>
          <w:rFonts w:asciiTheme="minorHAnsi" w:hAnsiTheme="minorHAnsi"/>
        </w:rPr>
        <w:t>Zhang ‘15</w:t>
      </w:r>
    </w:p>
    <w:p w14:paraId="11C30BBA" w14:textId="77777777" w:rsidR="00A5559C" w:rsidRPr="009C5715" w:rsidRDefault="00A5559C" w:rsidP="00A5559C">
      <w:pPr>
        <w:rPr>
          <w:rFonts w:asciiTheme="minorHAnsi" w:hAnsiTheme="minorHAnsi"/>
          <w:sz w:val="18"/>
          <w:szCs w:val="18"/>
        </w:rPr>
      </w:pPr>
      <w:r w:rsidRPr="009C5715">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14:paraId="02A5A0F6" w14:textId="77777777" w:rsidR="00A5559C" w:rsidRPr="009C5715" w:rsidRDefault="00A5559C" w:rsidP="00A5559C">
      <w:pPr>
        <w:rPr>
          <w:rFonts w:asciiTheme="minorHAnsi" w:hAnsiTheme="minorHAnsi"/>
        </w:rPr>
      </w:pPr>
    </w:p>
    <w:p w14:paraId="520D76A9" w14:textId="1257648B" w:rsidR="00A5559C" w:rsidRPr="00A5559C" w:rsidRDefault="00A5559C" w:rsidP="00A5559C">
      <w:pPr>
        <w:rPr>
          <w:rFonts w:asciiTheme="minorHAnsi" w:hAnsiTheme="minorHAnsi"/>
          <w:sz w:val="14"/>
        </w:rPr>
      </w:pPr>
      <w:r w:rsidRPr="009C5715">
        <w:rPr>
          <w:rStyle w:val="StyleUnderline"/>
          <w:rFonts w:asciiTheme="minorHAnsi" w:hAnsiTheme="minorHAnsi"/>
        </w:rPr>
        <w:t>Whenever interests between states get convoluted</w:t>
      </w:r>
      <w:r w:rsidRPr="009C5715">
        <w:rPr>
          <w:rFonts w:asciiTheme="minorHAnsi" w:hAnsiTheme="minorHAnsi"/>
          <w:sz w:val="14"/>
        </w:rPr>
        <w:t xml:space="preserve">, </w:t>
      </w:r>
      <w:r w:rsidRPr="009C5715">
        <w:rPr>
          <w:rStyle w:val="StyleUnderline"/>
          <w:rFonts w:asciiTheme="minorHAnsi" w:hAnsiTheme="minorHAnsi"/>
        </w:rPr>
        <w:t>scholars seize the opportunity to march</w:t>
      </w:r>
      <w:r w:rsidRPr="009C5715">
        <w:rPr>
          <w:rFonts w:asciiTheme="minorHAnsi" w:hAnsiTheme="minorHAnsi"/>
          <w:sz w:val="14"/>
        </w:rPr>
        <w:t xml:space="preserve"> ambitiously </w:t>
      </w:r>
      <w:r w:rsidRPr="009C5715">
        <w:rPr>
          <w:rStyle w:val="StyleUnderline"/>
          <w:rFonts w:asciiTheme="minorHAnsi" w:hAnsiTheme="minorHAnsi"/>
        </w:rPr>
        <w:t xml:space="preserve">toward </w:t>
      </w:r>
      <w:r w:rsidRPr="009C5715">
        <w:rPr>
          <w:rStyle w:val="Emphasis"/>
          <w:rFonts w:asciiTheme="minorHAnsi" w:hAnsiTheme="minorHAnsi"/>
        </w:rPr>
        <w:t>long-term relationship-</w:t>
      </w:r>
      <w:r w:rsidRPr="009C5715">
        <w:rPr>
          <w:rStyle w:val="StyleUnderline"/>
          <w:rFonts w:asciiTheme="minorHAnsi" w:hAnsiTheme="minorHAnsi"/>
        </w:rPr>
        <w:t>building.</w:t>
      </w:r>
      <w:r w:rsidRPr="009C5715">
        <w:rPr>
          <w:rFonts w:asciiTheme="minorHAnsi" w:hAnsiTheme="minorHAnsi"/>
          <w:sz w:val="14"/>
        </w:rPr>
        <w:t xml:space="preserve"> </w:t>
      </w:r>
      <w:r w:rsidRPr="009C5715">
        <w:rPr>
          <w:rStyle w:val="StyleUnderline"/>
          <w:rFonts w:asciiTheme="minorHAnsi" w:hAnsiTheme="minorHAnsi"/>
        </w:rPr>
        <w:t>They do so under the assumption that the best way to avoid great-power conflict</w:t>
      </w:r>
      <w:r w:rsidRPr="009C5715">
        <w:rPr>
          <w:rFonts w:asciiTheme="minorHAnsi" w:hAnsiTheme="minorHAnsi"/>
          <w:sz w:val="14"/>
        </w:rPr>
        <w:t xml:space="preserve"> </w:t>
      </w:r>
      <w:r w:rsidRPr="009C5715">
        <w:rPr>
          <w:rStyle w:val="StyleUnderline"/>
          <w:rFonts w:asciiTheme="minorHAnsi" w:hAnsiTheme="minorHAnsi"/>
        </w:rPr>
        <w:t>is</w:t>
      </w:r>
      <w:r w:rsidRPr="009C5715">
        <w:rPr>
          <w:rFonts w:asciiTheme="minorHAnsi" w:hAnsiTheme="minorHAnsi"/>
          <w:sz w:val="14"/>
        </w:rPr>
        <w:t xml:space="preserve"> by </w:t>
      </w:r>
      <w:r w:rsidRPr="009C5715">
        <w:rPr>
          <w:rStyle w:val="StyleUnderline"/>
          <w:rFonts w:asciiTheme="minorHAnsi" w:hAnsiTheme="minorHAnsi"/>
        </w:rPr>
        <w:t>emphasizing mutual interests in the long run.</w:t>
      </w:r>
      <w:r w:rsidRPr="009C5715">
        <w:rPr>
          <w:rFonts w:asciiTheme="minorHAnsi" w:hAnsiTheme="minorHAnsi"/>
          <w:sz w:val="14"/>
        </w:rPr>
        <w:t xml:space="preserve"> </w:t>
      </w:r>
      <w:r w:rsidRPr="009C5715">
        <w:rPr>
          <w:rStyle w:val="Emphasis"/>
          <w:rFonts w:asciiTheme="minorHAnsi" w:hAnsiTheme="minorHAnsi"/>
        </w:rPr>
        <w:t>Unfortunately,</w:t>
      </w:r>
      <w:r w:rsidRPr="009C5715">
        <w:rPr>
          <w:rFonts w:asciiTheme="minorHAnsi" w:hAnsiTheme="minorHAnsi"/>
          <w:sz w:val="14"/>
        </w:rPr>
        <w:t xml:space="preserve"> </w:t>
      </w:r>
      <w:r w:rsidRPr="009C5715">
        <w:rPr>
          <w:rStyle w:val="StyleUnderline"/>
          <w:rFonts w:asciiTheme="minorHAnsi" w:hAnsiTheme="minorHAnsi"/>
        </w:rPr>
        <w:t xml:space="preserve">too forward-looking an approach can easily diverge from the core issues </w:t>
      </w:r>
      <w:r w:rsidRPr="009C5715">
        <w:rPr>
          <w:rStyle w:val="Emphasis"/>
          <w:rFonts w:asciiTheme="minorHAnsi" w:hAnsiTheme="minorHAnsi"/>
        </w:rPr>
        <w:t>at present,</w:t>
      </w:r>
      <w:r w:rsidRPr="009C5715">
        <w:rPr>
          <w:rFonts w:asciiTheme="minorHAnsi" w:hAnsiTheme="minorHAnsi"/>
          <w:sz w:val="14"/>
        </w:rPr>
        <w:t xml:space="preserve"> </w:t>
      </w:r>
      <w:r w:rsidRPr="009C5715">
        <w:rPr>
          <w:rStyle w:val="StyleUnderline"/>
          <w:rFonts w:asciiTheme="minorHAnsi" w:hAnsiTheme="minorHAnsi"/>
        </w:rPr>
        <w:t>yielding ankle-deep analyses,</w:t>
      </w:r>
      <w:r w:rsidRPr="009C5715">
        <w:rPr>
          <w:rFonts w:asciiTheme="minorHAnsi" w:hAnsiTheme="minorHAnsi"/>
          <w:sz w:val="14"/>
        </w:rPr>
        <w:t xml:space="preserve"> biased standpoints, </w:t>
      </w:r>
      <w:r w:rsidRPr="009C5715">
        <w:rPr>
          <w:rStyle w:val="StyleUnderline"/>
          <w:rFonts w:asciiTheme="minorHAnsi" w:hAnsiTheme="minorHAnsi"/>
        </w:rPr>
        <w:t>and vulnerable arguments.</w:t>
      </w:r>
      <w:r w:rsidRPr="009C5715">
        <w:rPr>
          <w:rFonts w:asciiTheme="minorHAnsi" w:hAnsiTheme="minorHAnsi"/>
          <w:sz w:val="14"/>
        </w:rPr>
        <w:t xml:space="preserve"> Florick and Cronkleton's "Remapping China-United States Relations" offers hopeful cooperative ventures </w:t>
      </w:r>
      <w:r w:rsidRPr="009C5715">
        <w:rPr>
          <w:rStyle w:val="Emphasis"/>
          <w:rFonts w:asciiTheme="minorHAnsi" w:hAnsiTheme="minorHAnsi"/>
        </w:rPr>
        <w:t xml:space="preserve">rather than pragmatic solutions to prevent a negative spiral in Sino-American relations. </w:t>
      </w:r>
      <w:r w:rsidRPr="009C5715">
        <w:rPr>
          <w:rStyle w:val="StyleUnderline"/>
          <w:rFonts w:asciiTheme="minorHAnsi" w:hAnsiTheme="minorHAnsi"/>
        </w:rPr>
        <w:t xml:space="preserve">The authors fashion opportunities for collaboration in the </w:t>
      </w:r>
      <w:r w:rsidRPr="009C5715">
        <w:rPr>
          <w:rStyle w:val="Emphasis"/>
          <w:rFonts w:asciiTheme="minorHAnsi" w:hAnsiTheme="minorHAnsi"/>
        </w:rPr>
        <w:t>defense and social realms</w:t>
      </w:r>
      <w:r w:rsidRPr="009C5715">
        <w:rPr>
          <w:rFonts w:asciiTheme="minorHAnsi" w:hAnsiTheme="minorHAnsi"/>
          <w:sz w:val="14"/>
        </w:rPr>
        <w:t xml:space="preserve"> to diversify the existing economics-heavy approach and </w:t>
      </w:r>
      <w:r w:rsidRPr="009C5715">
        <w:rPr>
          <w:rStyle w:val="StyleUnderline"/>
          <w:rFonts w:asciiTheme="minorHAnsi" w:hAnsiTheme="minorHAnsi"/>
        </w:rPr>
        <w:t>to reduce mistrust.</w:t>
      </w:r>
      <w:r w:rsidRPr="009C5715">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9C5715">
        <w:rPr>
          <w:rStyle w:val="StyleUnderline"/>
          <w:rFonts w:asciiTheme="minorHAnsi" w:hAnsiTheme="minorHAnsi"/>
        </w:rPr>
        <w:t>In contrast to the defense and political spheres</w:t>
      </w:r>
      <w:r w:rsidRPr="009C5715">
        <w:rPr>
          <w:rFonts w:asciiTheme="minorHAnsi" w:hAnsiTheme="minorHAnsi"/>
          <w:sz w:val="14"/>
        </w:rPr>
        <w:t xml:space="preserve">, </w:t>
      </w:r>
      <w:r w:rsidRPr="009C5715">
        <w:rPr>
          <w:rStyle w:val="StyleUnderline"/>
          <w:rFonts w:asciiTheme="minorHAnsi" w:hAnsiTheme="minorHAnsi"/>
        </w:rPr>
        <w:t>economic factors are</w:t>
      </w:r>
      <w:r w:rsidRPr="009C5715">
        <w:rPr>
          <w:rFonts w:asciiTheme="minorHAnsi" w:hAnsiTheme="minorHAnsi"/>
          <w:sz w:val="14"/>
        </w:rPr>
        <w:t xml:space="preserve"> so far </w:t>
      </w:r>
      <w:r w:rsidRPr="009C5715">
        <w:rPr>
          <w:rStyle w:val="StyleUnderline"/>
          <w:rFonts w:asciiTheme="minorHAnsi" w:hAnsiTheme="minorHAnsi"/>
        </w:rPr>
        <w:t>the most-developed aspect of the U.S.-China relationship.</w:t>
      </w:r>
      <w:r w:rsidRPr="009C5715">
        <w:rPr>
          <w:rFonts w:asciiTheme="minorHAnsi" w:hAnsiTheme="minorHAnsi"/>
          <w:sz w:val="14"/>
        </w:rPr>
        <w:t xml:space="preserve"> Massive trade flows already bond the two parties' interests despite disputes in other arenas. </w:t>
      </w:r>
      <w:r w:rsidRPr="009C5715">
        <w:rPr>
          <w:rStyle w:val="StyleUnderline"/>
          <w:rFonts w:asciiTheme="minorHAnsi" w:hAnsiTheme="minorHAnsi"/>
        </w:rPr>
        <w:t>The authors caution against weighting the relationship too heavily toward economic ties, but fail to realize that</w:t>
      </w:r>
      <w:r w:rsidRPr="009C5715">
        <w:rPr>
          <w:rStyle w:val="Emphasis"/>
          <w:rFonts w:asciiTheme="minorHAnsi" w:hAnsiTheme="minorHAnsi"/>
        </w:rPr>
        <w:t xml:space="preserve"> bilateral</w:t>
      </w:r>
      <w:r w:rsidRPr="009C5715">
        <w:rPr>
          <w:rStyle w:val="StyleUnderline"/>
          <w:rFonts w:asciiTheme="minorHAnsi" w:hAnsiTheme="minorHAnsi"/>
        </w:rPr>
        <w:t xml:space="preserve"> </w:t>
      </w:r>
      <w:r w:rsidRPr="009C5715">
        <w:rPr>
          <w:rFonts w:asciiTheme="minorHAnsi" w:hAnsiTheme="minorHAnsi"/>
          <w:sz w:val="14"/>
        </w:rPr>
        <w:t xml:space="preserve">trade and </w:t>
      </w:r>
      <w:r w:rsidRPr="009C5715">
        <w:rPr>
          <w:rStyle w:val="Emphasis"/>
          <w:rFonts w:asciiTheme="minorHAnsi" w:hAnsiTheme="minorHAnsi"/>
        </w:rPr>
        <w:t>investment issues</w:t>
      </w:r>
      <w:r w:rsidRPr="009C5715">
        <w:rPr>
          <w:rFonts w:asciiTheme="minorHAnsi" w:hAnsiTheme="minorHAnsi"/>
          <w:sz w:val="14"/>
        </w:rPr>
        <w:t xml:space="preserve"> </w:t>
      </w:r>
      <w:r w:rsidRPr="009C5715">
        <w:rPr>
          <w:rStyle w:val="StyleUnderline"/>
          <w:rFonts w:asciiTheme="minorHAnsi" w:hAnsiTheme="minorHAnsi"/>
        </w:rPr>
        <w:t xml:space="preserve">hold </w:t>
      </w:r>
      <w:r w:rsidRPr="009C5715">
        <w:rPr>
          <w:rStyle w:val="Emphasis"/>
          <w:rFonts w:asciiTheme="minorHAnsi" w:hAnsiTheme="minorHAnsi"/>
        </w:rPr>
        <w:t>the greatest potential for mutually beneficial partnership opportunities.</w:t>
      </w:r>
      <w:r w:rsidRPr="009C5715">
        <w:rPr>
          <w:rFonts w:asciiTheme="minorHAnsi" w:hAnsiTheme="minorHAnsi"/>
          <w:sz w:val="14"/>
        </w:rPr>
        <w:t xml:space="preserve"> </w:t>
      </w:r>
      <w:r w:rsidRPr="009C5715">
        <w:rPr>
          <w:rStyle w:val="StyleUnderline"/>
          <w:rFonts w:asciiTheme="minorHAnsi" w:hAnsiTheme="minorHAnsi"/>
        </w:rPr>
        <w:t>Moving forward, both parties need to</w:t>
      </w:r>
      <w:r w:rsidRPr="009C5715">
        <w:rPr>
          <w:rFonts w:asciiTheme="minorHAnsi" w:hAnsiTheme="minorHAnsi"/>
          <w:sz w:val="14"/>
        </w:rPr>
        <w:t xml:space="preserve"> constantly </w:t>
      </w:r>
      <w:r w:rsidRPr="009C5715">
        <w:rPr>
          <w:rStyle w:val="StyleUnderline"/>
          <w:rFonts w:asciiTheme="minorHAnsi" w:hAnsiTheme="minorHAnsi"/>
        </w:rPr>
        <w:t xml:space="preserve">adjust </w:t>
      </w:r>
      <w:r w:rsidRPr="009C5715">
        <w:rPr>
          <w:rFonts w:asciiTheme="minorHAnsi" w:hAnsiTheme="minorHAnsi"/>
        </w:rPr>
        <w:t>public-private</w:t>
      </w:r>
      <w:r w:rsidRPr="009C5715">
        <w:rPr>
          <w:rFonts w:asciiTheme="minorHAnsi" w:hAnsiTheme="minorHAnsi"/>
          <w:sz w:val="14"/>
        </w:rPr>
        <w:t xml:space="preserve"> </w:t>
      </w:r>
      <w:r w:rsidRPr="009C5715">
        <w:rPr>
          <w:rStyle w:val="StyleUnderline"/>
          <w:rFonts w:asciiTheme="minorHAnsi" w:hAnsiTheme="minorHAnsi"/>
        </w:rPr>
        <w:t>dynamics to better meet market needs and accommodate firms from the other state</w:t>
      </w:r>
      <w:r w:rsidRPr="009C5715">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9C5715">
        <w:rPr>
          <w:rStyle w:val="StyleUnderline"/>
          <w:rFonts w:asciiTheme="minorHAnsi" w:hAnsiTheme="minorHAnsi"/>
        </w:rPr>
        <w:t>A Bilateral Investment Treaty</w:t>
      </w:r>
      <w:r w:rsidRPr="009C5715">
        <w:rPr>
          <w:rFonts w:asciiTheme="minorHAnsi" w:hAnsiTheme="minorHAnsi"/>
          <w:sz w:val="14"/>
        </w:rPr>
        <w:t xml:space="preserve"> (</w:t>
      </w:r>
      <w:r w:rsidRPr="009C5715">
        <w:rPr>
          <w:rStyle w:val="Emphasis"/>
          <w:rFonts w:asciiTheme="minorHAnsi" w:hAnsiTheme="minorHAnsi"/>
        </w:rPr>
        <w:t>BIT</w:t>
      </w:r>
      <w:r w:rsidRPr="009C5715">
        <w:rPr>
          <w:rFonts w:asciiTheme="minorHAnsi" w:hAnsiTheme="minorHAnsi"/>
          <w:sz w:val="14"/>
        </w:rPr>
        <w:t xml:space="preserve">), initiated in June 2014 and completed in March 2015, </w:t>
      </w:r>
      <w:r w:rsidRPr="009C5715">
        <w:rPr>
          <w:rStyle w:val="StyleUnderline"/>
          <w:rFonts w:asciiTheme="minorHAnsi" w:hAnsiTheme="minorHAnsi"/>
        </w:rPr>
        <w:t>agrees to provide protections for the other country's foreign investors</w:t>
      </w:r>
      <w:r w:rsidRPr="009C5715">
        <w:rPr>
          <w:rFonts w:asciiTheme="minorHAnsi" w:hAnsiTheme="minorHAnsi"/>
          <w:sz w:val="14"/>
        </w:rPr>
        <w:t xml:space="preserve">.7 </w:t>
      </w:r>
      <w:r w:rsidRPr="009C5715">
        <w:rPr>
          <w:rStyle w:val="StyleUnderline"/>
          <w:rFonts w:asciiTheme="minorHAnsi" w:hAnsiTheme="minorHAnsi"/>
        </w:rPr>
        <w:t xml:space="preserve">If the </w:t>
      </w:r>
      <w:r w:rsidRPr="009C5715">
        <w:rPr>
          <w:rStyle w:val="Emphasis"/>
          <w:rFonts w:asciiTheme="minorHAnsi" w:hAnsiTheme="minorHAnsi"/>
        </w:rPr>
        <w:t xml:space="preserve">BIT </w:t>
      </w:r>
      <w:r w:rsidRPr="009C5715">
        <w:rPr>
          <w:rStyle w:val="StyleUnderline"/>
          <w:rFonts w:asciiTheme="minorHAnsi" w:hAnsiTheme="minorHAnsi"/>
        </w:rPr>
        <w:t>transitions from paper to reality,</w:t>
      </w:r>
      <w:r w:rsidRPr="009C5715">
        <w:rPr>
          <w:rFonts w:asciiTheme="minorHAnsi" w:hAnsiTheme="minorHAnsi"/>
          <w:sz w:val="14"/>
        </w:rPr>
        <w:t xml:space="preserve"> </w:t>
      </w:r>
      <w:r w:rsidRPr="009C5715">
        <w:rPr>
          <w:rStyle w:val="StyleUnderline"/>
          <w:rFonts w:asciiTheme="minorHAnsi" w:hAnsiTheme="minorHAnsi"/>
        </w:rPr>
        <w:t>China will attract increased foreign direct investment</w:t>
      </w:r>
      <w:r w:rsidRPr="009C5715">
        <w:rPr>
          <w:rFonts w:asciiTheme="minorHAnsi" w:hAnsiTheme="minorHAnsi"/>
          <w:sz w:val="14"/>
        </w:rPr>
        <w:t xml:space="preserve"> </w:t>
      </w:r>
      <w:r w:rsidRPr="009C5715">
        <w:rPr>
          <w:rStyle w:val="StyleUnderline"/>
          <w:rFonts w:asciiTheme="minorHAnsi" w:hAnsiTheme="minorHAnsi"/>
        </w:rPr>
        <w:t xml:space="preserve">and </w:t>
      </w:r>
      <w:r w:rsidRPr="009C5715">
        <w:rPr>
          <w:rFonts w:asciiTheme="minorHAnsi" w:hAnsiTheme="minorHAnsi"/>
          <w:sz w:val="14"/>
        </w:rPr>
        <w:t xml:space="preserve">reduce its heavy reliance on manufacturing exports and debt-financed investment, while </w:t>
      </w:r>
      <w:r w:rsidRPr="009C5715">
        <w:rPr>
          <w:rStyle w:val="StyleUnderline"/>
          <w:rFonts w:asciiTheme="minorHAnsi" w:hAnsiTheme="minorHAnsi"/>
        </w:rPr>
        <w:t>the United States</w:t>
      </w:r>
      <w:r w:rsidRPr="009C5715">
        <w:rPr>
          <w:rFonts w:asciiTheme="minorHAnsi" w:hAnsiTheme="minorHAnsi"/>
          <w:sz w:val="14"/>
        </w:rPr>
        <w:t xml:space="preserve"> could further penetrate the Chinese market and even </w:t>
      </w:r>
      <w:r w:rsidRPr="009C5715">
        <w:rPr>
          <w:rStyle w:val="StyleUnderline"/>
          <w:rFonts w:asciiTheme="minorHAnsi" w:hAnsiTheme="minorHAnsi"/>
        </w:rPr>
        <w:t xml:space="preserve">gain early stakes in a </w:t>
      </w:r>
      <w:r w:rsidRPr="009C5715">
        <w:rPr>
          <w:rFonts w:asciiTheme="minorHAnsi" w:hAnsiTheme="minorHAnsi"/>
          <w:sz w:val="14"/>
        </w:rPr>
        <w:t xml:space="preserve">liberalized </w:t>
      </w:r>
      <w:r w:rsidRPr="009C5715">
        <w:rPr>
          <w:rStyle w:val="StyleUnderline"/>
          <w:rFonts w:asciiTheme="minorHAnsi" w:hAnsiTheme="minorHAnsi"/>
        </w:rPr>
        <w:t xml:space="preserve">financial market envisioned in Xi's reform agenda. </w:t>
      </w:r>
      <w:r w:rsidRPr="009C5715">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14:paraId="5A27164C" w14:textId="77777777" w:rsidR="009F6A12" w:rsidRPr="009C5715" w:rsidRDefault="009F6A12" w:rsidP="009F6A12">
      <w:pPr>
        <w:rPr>
          <w:rFonts w:asciiTheme="minorHAnsi" w:hAnsiTheme="minorHAnsi"/>
          <w:sz w:val="14"/>
        </w:rPr>
      </w:pPr>
    </w:p>
    <w:p w14:paraId="288F36CE" w14:textId="77777777" w:rsidR="009F6A12" w:rsidRPr="009C5715" w:rsidRDefault="009F6A12" w:rsidP="009F6A12">
      <w:pPr>
        <w:pStyle w:val="Heading4"/>
      </w:pPr>
      <w:r w:rsidRPr="009C5715">
        <w:t xml:space="preserve">US-Sino ties can break global inaction on global climate change– together, the two nations can galvanize many allies. </w:t>
      </w:r>
    </w:p>
    <w:p w14:paraId="19364478" w14:textId="77777777" w:rsidR="009F6A12" w:rsidRPr="009C5715" w:rsidRDefault="009F6A12" w:rsidP="009F6A12">
      <w:pPr>
        <w:rPr>
          <w:rStyle w:val="Style13ptBold"/>
        </w:rPr>
      </w:pPr>
      <w:r w:rsidRPr="009C5715">
        <w:rPr>
          <w:rStyle w:val="Style13ptBold"/>
        </w:rPr>
        <w:t>Florick ‘15</w:t>
      </w:r>
    </w:p>
    <w:p w14:paraId="51ED7BF2" w14:textId="77777777" w:rsidR="009F6A12" w:rsidRPr="009C5715" w:rsidRDefault="009F6A12" w:rsidP="009F6A12">
      <w:pPr>
        <w:rPr>
          <w:sz w:val="18"/>
          <w:szCs w:val="18"/>
        </w:rPr>
      </w:pPr>
      <w:r w:rsidRPr="009C5715">
        <w:rPr>
          <w:sz w:val="18"/>
          <w:szCs w:val="18"/>
        </w:rPr>
        <w:t>et al; Davis Florick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1EB8D047" w14:textId="77777777" w:rsidR="009F6A12" w:rsidRPr="009C5715" w:rsidRDefault="009F6A12" w:rsidP="009F6A12"/>
    <w:p w14:paraId="331AF3B5" w14:textId="77777777" w:rsidR="009F6A12" w:rsidRPr="009C5715" w:rsidRDefault="009F6A12" w:rsidP="009F6A12">
      <w:pPr>
        <w:rPr>
          <w:rStyle w:val="Emphasis"/>
        </w:rPr>
      </w:pPr>
      <w:r w:rsidRPr="009C5715">
        <w:rPr>
          <w:sz w:val="16"/>
        </w:rPr>
        <w:t xml:space="preserve">Perhaps </w:t>
      </w:r>
      <w:r w:rsidRPr="009C5715">
        <w:rPr>
          <w:rStyle w:val="StyleUnderline"/>
        </w:rPr>
        <w:t xml:space="preserve">no two countries have a greater impact on energy and environmental </w:t>
      </w:r>
      <w:r w:rsidRPr="009C5715">
        <w:rPr>
          <w:sz w:val="16"/>
        </w:rPr>
        <w:t xml:space="preserve">security </w:t>
      </w:r>
      <w:r w:rsidRPr="009C5715">
        <w:rPr>
          <w:rStyle w:val="StyleUnderline"/>
        </w:rPr>
        <w:t xml:space="preserve">strategy than China and the United States. China finds itself in an incredibly resource constrained environment without </w:t>
      </w:r>
      <w:r w:rsidRPr="009C5715">
        <w:rPr>
          <w:sz w:val="16"/>
        </w:rPr>
        <w:t xml:space="preserve">the necessary </w:t>
      </w:r>
      <w:r w:rsidRPr="009C5715">
        <w:rPr>
          <w:rStyle w:val="StyleUnderline"/>
        </w:rPr>
        <w:t>environmental and resource management capabilities</w:t>
      </w:r>
      <w:r w:rsidRPr="009C5715">
        <w:rPr>
          <w:sz w:val="16"/>
        </w:rPr>
        <w:t xml:space="preserve">. Moreover, </w:t>
      </w:r>
      <w:r w:rsidRPr="009C5715">
        <w:rPr>
          <w:rStyle w:val="StyleUnderline"/>
        </w:rPr>
        <w:t>the consequences of environmental degradation are not limited to any particular location and must be solved multilaterally</w:t>
      </w:r>
      <w:r w:rsidRPr="009C5715">
        <w:rPr>
          <w:sz w:val="16"/>
        </w:rPr>
        <w:t xml:space="preserve"> </w:t>
      </w:r>
      <w:r w:rsidRPr="009C5715">
        <w:rPr>
          <w:rStyle w:val="StyleUnderline"/>
        </w:rPr>
        <w:t xml:space="preserve">to shape </w:t>
      </w:r>
      <w:r w:rsidRPr="009C5715">
        <w:rPr>
          <w:rStyle w:val="Emphasis"/>
        </w:rPr>
        <w:t>not only</w:t>
      </w:r>
      <w:r w:rsidRPr="009C5715">
        <w:rPr>
          <w:rStyle w:val="StyleUnderline"/>
        </w:rPr>
        <w:t xml:space="preserve"> the United States and China's own domestic policies,</w:t>
      </w:r>
      <w:r w:rsidRPr="009C5715">
        <w:rPr>
          <w:sz w:val="16"/>
        </w:rPr>
        <w:t xml:space="preserve"> </w:t>
      </w:r>
      <w:r w:rsidRPr="009C5715">
        <w:rPr>
          <w:rStyle w:val="Emphasis"/>
        </w:rPr>
        <w:t>but also those of their global partners and allies.</w:t>
      </w:r>
      <w:r w:rsidRPr="009C5715">
        <w:rPr>
          <w:sz w:val="16"/>
        </w:rPr>
        <w:t xml:space="preserve"> </w:t>
      </w:r>
      <w:r w:rsidRPr="009C5715">
        <w:rPr>
          <w:rStyle w:val="StyleUnderline"/>
        </w:rPr>
        <w:t>Beijing and Washington's advocacy</w:t>
      </w:r>
      <w:r w:rsidRPr="009C5715">
        <w:rPr>
          <w:sz w:val="16"/>
        </w:rPr>
        <w:t xml:space="preserve"> for things such as resource preservation and environmental sustainability </w:t>
      </w:r>
      <w:r w:rsidRPr="009C5715">
        <w:rPr>
          <w:rStyle w:val="Emphasis"/>
        </w:rPr>
        <w:t>is vital to raising awareness and funding.</w:t>
      </w:r>
      <w:r w:rsidRPr="009C5715">
        <w:rPr>
          <w:sz w:val="16"/>
        </w:rPr>
        <w:t xml:space="preserve"> </w:t>
      </w:r>
      <w:r w:rsidRPr="009C5715">
        <w:rPr>
          <w:rStyle w:val="StyleUnderline"/>
        </w:rPr>
        <w:t>The long-term commitment required to solve these systemic issues</w:t>
      </w:r>
      <w:r w:rsidRPr="009C5715">
        <w:rPr>
          <w:sz w:val="16"/>
        </w:rPr>
        <w:t xml:space="preserve"> further </w:t>
      </w:r>
      <w:r w:rsidRPr="009C5715">
        <w:rPr>
          <w:rStyle w:val="Emphasis"/>
        </w:rPr>
        <w:t>necessitates U.S.-Chinese coop</w:t>
      </w:r>
      <w:r w:rsidRPr="009C5715">
        <w:rPr>
          <w:sz w:val="16"/>
        </w:rPr>
        <w:t xml:space="preserve">eration. </w:t>
      </w:r>
      <w:r w:rsidRPr="009C5715">
        <w:rPr>
          <w:rStyle w:val="StyleUnderline"/>
        </w:rPr>
        <w:t xml:space="preserve">By developing joint resolutions, Beijing and Washington will stand a much better opportunity of garnering international support for </w:t>
      </w:r>
      <w:r w:rsidRPr="009C5715">
        <w:rPr>
          <w:rStyle w:val="Emphasis"/>
        </w:rPr>
        <w:t>real, positive change.</w:t>
      </w:r>
    </w:p>
    <w:p w14:paraId="2C043E46" w14:textId="77777777" w:rsidR="009F6A12" w:rsidRPr="009C5715" w:rsidRDefault="009F6A12" w:rsidP="009F6A12">
      <w:pPr>
        <w:rPr>
          <w:rFonts w:asciiTheme="minorHAnsi" w:hAnsiTheme="minorHAnsi"/>
        </w:rPr>
      </w:pPr>
    </w:p>
    <w:p w14:paraId="39D5BCE7" w14:textId="77777777" w:rsidR="009F6A12" w:rsidRPr="009C5715" w:rsidRDefault="009F6A12" w:rsidP="009F6A12">
      <w:pPr>
        <w:rPr>
          <w:rFonts w:asciiTheme="minorHAnsi" w:hAnsiTheme="minorHAnsi"/>
        </w:rPr>
      </w:pPr>
    </w:p>
    <w:p w14:paraId="57BCA99B" w14:textId="77777777" w:rsidR="009F6A12" w:rsidRPr="009C5715" w:rsidRDefault="009F6A12" w:rsidP="009F6A12">
      <w:pPr>
        <w:pStyle w:val="Heading4"/>
      </w:pPr>
      <w:r w:rsidRPr="009C5715">
        <w:t>Climate Change is real and anthropogenic</w:t>
      </w:r>
    </w:p>
    <w:p w14:paraId="7BC38848" w14:textId="77777777" w:rsidR="009F6A12" w:rsidRPr="009C5715" w:rsidRDefault="009F6A12" w:rsidP="009F6A12">
      <w:pPr>
        <w:rPr>
          <w:rStyle w:val="Style13ptBold"/>
        </w:rPr>
      </w:pPr>
      <w:r w:rsidRPr="009C5715">
        <w:rPr>
          <w:rStyle w:val="Style13ptBold"/>
        </w:rPr>
        <w:t xml:space="preserve">EDF ‘9 </w:t>
      </w:r>
    </w:p>
    <w:p w14:paraId="17501E5B" w14:textId="77777777" w:rsidR="009F6A12" w:rsidRPr="009C5715" w:rsidRDefault="009F6A12" w:rsidP="009F6A12">
      <w:pPr>
        <w:rPr>
          <w:sz w:val="16"/>
          <w:szCs w:val="16"/>
        </w:rPr>
      </w:pPr>
      <w:r w:rsidRPr="009C5715">
        <w:rPr>
          <w:sz w:val="16"/>
          <w:szCs w:val="16"/>
        </w:rPr>
        <w:t>[Environmental Defense Fund, a US-based nonprofit environmental advocacy group, “Global Warming Myths and Facts,” 1/13/2009, http://mrgreenbiz.wordpress.com/2009/01/13/global-warming-myths-and-facts-2/]</w:t>
      </w:r>
    </w:p>
    <w:p w14:paraId="77A9479F" w14:textId="77777777" w:rsidR="009F6A12" w:rsidRPr="009C5715" w:rsidRDefault="009F6A12" w:rsidP="009F6A12">
      <w:pPr>
        <w:rPr>
          <w:b/>
          <w:u w:val="single"/>
        </w:rPr>
      </w:pPr>
    </w:p>
    <w:p w14:paraId="342D924D" w14:textId="77777777" w:rsidR="009F6A12" w:rsidRPr="009C5715" w:rsidRDefault="009F6A12" w:rsidP="009F6A12">
      <w:pPr>
        <w:rPr>
          <w:sz w:val="16"/>
        </w:rPr>
      </w:pPr>
      <w:r w:rsidRPr="009C5715">
        <w:rPr>
          <w:b/>
          <w:u w:val="single"/>
        </w:rPr>
        <w:t xml:space="preserve">There is </w:t>
      </w:r>
      <w:r w:rsidRPr="009C5715">
        <w:rPr>
          <w:b/>
          <w:u w:val="single"/>
          <w:bdr w:val="single" w:sz="4" w:space="0" w:color="auto"/>
        </w:rPr>
        <w:t>no debate</w:t>
      </w:r>
      <w:r w:rsidRPr="009C5715">
        <w:rPr>
          <w:b/>
          <w:u w:val="single"/>
        </w:rPr>
        <w:t xml:space="preserve"> among scientists about the basic facts of global warming</w:t>
      </w:r>
      <w:r w:rsidRPr="009C5715">
        <w:rPr>
          <w:sz w:val="16"/>
        </w:rPr>
        <w:t xml:space="preserve">. </w:t>
      </w:r>
      <w:r w:rsidRPr="009C5715">
        <w:rPr>
          <w:u w:val="single"/>
        </w:rPr>
        <w:t xml:space="preserve">The most respected scientific bodies have stated unequivocally that global </w:t>
      </w:r>
      <w:r w:rsidRPr="009C5715">
        <w:rPr>
          <w:b/>
          <w:u w:val="single"/>
          <w:bdr w:val="single" w:sz="4" w:space="0" w:color="auto"/>
        </w:rPr>
        <w:t>warming is occurring, and people are causing it</w:t>
      </w:r>
      <w:r w:rsidRPr="009C5715">
        <w:rPr>
          <w:u w:val="single"/>
        </w:rPr>
        <w:t xml:space="preserve"> by burning fossil fuels</w:t>
      </w:r>
      <w:r w:rsidRPr="009C5715">
        <w:rPr>
          <w:sz w:val="16"/>
        </w:rPr>
        <w:t xml:space="preserve"> (like coal, oil and natural gas) and cutting down forests. </w:t>
      </w:r>
      <w:r w:rsidRPr="009C5715">
        <w:rPr>
          <w:u w:val="single"/>
        </w:rPr>
        <w:t>The U.S. National Academy of Sciences</w:t>
      </w:r>
      <w:r w:rsidRPr="009C5715">
        <w:rPr>
          <w:sz w:val="16"/>
        </w:rPr>
        <w:t xml:space="preserve">, which in 2005 the White House called "the gold standard of objective scientific assessment," issued a joint statement with 10 other National Academies of Science saying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A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Although water vapor traps more heat than CO2, because of the relationships among CO2, water vapor and climate, to fight global warming nations must focus on controlling CO2. Atmospheric levels of CO2 are determined by how much coal, natural gas and oil we burn and how many trees we cut down, as well as by natural processes like plant growth. Atmospheric levels of water vapor, on the other hand, cannot be directly controlled by people;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9C5715">
        <w:rPr>
          <w:b/>
          <w:u w:val="single"/>
        </w:rPr>
        <w:t xml:space="preserve">The best way to lower temperature and </w:t>
      </w:r>
      <w:r w:rsidRPr="009C5715">
        <w:rPr>
          <w:sz w:val="16"/>
        </w:rPr>
        <w:t>thus reduce</w:t>
      </w:r>
      <w:r w:rsidRPr="009C5715">
        <w:rPr>
          <w:b/>
          <w:u w:val="single"/>
        </w:rPr>
        <w:t xml:space="preserve"> water vapor levels is to reduce CO2 emissions.</w:t>
      </w:r>
      <w:r w:rsidRPr="009C5715">
        <w:rPr>
          <w:sz w:val="16"/>
        </w:rPr>
        <w:t xml:space="preserve"> MYTH Global warming and extra CO2 will actually be beneficial — they reduce cold-related deaths and stimulate crop growth. FACT </w:t>
      </w:r>
      <w:r w:rsidRPr="009C5715">
        <w:rPr>
          <w:b/>
          <w:u w:val="single"/>
        </w:rPr>
        <w:t xml:space="preserve">Any beneficial effects will be </w:t>
      </w:r>
      <w:r w:rsidRPr="009C5715">
        <w:rPr>
          <w:b/>
          <w:u w:val="single"/>
          <w:bdr w:val="single" w:sz="4" w:space="0" w:color="auto"/>
        </w:rPr>
        <w:t>far outweighed</w:t>
      </w:r>
      <w:r w:rsidRPr="009C5715">
        <w:rPr>
          <w:b/>
          <w:u w:val="single"/>
        </w:rPr>
        <w:t xml:space="preserve"> by damage and disruption.</w:t>
      </w:r>
      <w:r w:rsidRPr="009C5715">
        <w:rPr>
          <w:sz w:val="16"/>
        </w:rPr>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9C5715">
        <w:rPr>
          <w:u w:val="single"/>
        </w:rPr>
        <w:t>scientists now think that the "CO2 fertilization" effect on crops has been overstated</w:t>
      </w:r>
      <w:r w:rsidRPr="009C5715">
        <w:rPr>
          <w:sz w:val="16"/>
        </w:rPr>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half-way around the world, Americans are affected. MYTH Global warming is just part of a natural cycle. The Arctic has warmed up in the past. FACT </w:t>
      </w:r>
      <w:r w:rsidRPr="009C5715">
        <w:rPr>
          <w:u w:val="single"/>
        </w:rPr>
        <w:t xml:space="preserve">The global warming we are experiencing is not natural. </w:t>
      </w:r>
      <w:r w:rsidRPr="009C5715">
        <w:rPr>
          <w:b/>
          <w:u w:val="single"/>
        </w:rPr>
        <w:t>People are causing it</w:t>
      </w:r>
      <w:r w:rsidRPr="009C5715">
        <w:rPr>
          <w:sz w:val="16"/>
        </w:rPr>
        <w:t xml:space="preserve">. </w:t>
      </w:r>
      <w:r w:rsidRPr="009C5715">
        <w:rPr>
          <w:u w:val="single"/>
        </w:rPr>
        <w:t>People are causing global warming by burning fossil fuels</w:t>
      </w:r>
      <w:r w:rsidRPr="009C5715">
        <w:rPr>
          <w:sz w:val="16"/>
        </w:rPr>
        <w:t xml:space="preserve"> (like oil, coal and natural gas) and cutting down forests. </w:t>
      </w:r>
      <w:r w:rsidRPr="009C5715">
        <w:rPr>
          <w:u w:val="single"/>
        </w:rPr>
        <w:t xml:space="preserve">Scientists have shown that these activities are pumping far more CO2 into the atmosphere than was ever released in hundreds of thousands of years. </w:t>
      </w:r>
      <w:r w:rsidRPr="009C5715">
        <w:rPr>
          <w:b/>
          <w:u w:val="single"/>
        </w:rPr>
        <w:t xml:space="preserve">This buildup of </w:t>
      </w:r>
      <w:r w:rsidRPr="009C5715">
        <w:rPr>
          <w:b/>
          <w:u w:val="single"/>
          <w:bdr w:val="single" w:sz="4" w:space="0" w:color="auto"/>
        </w:rPr>
        <w:t>CO2 is the biggest cause of global warming</w:t>
      </w:r>
      <w:r w:rsidRPr="009C5715">
        <w:rPr>
          <w:sz w:val="16"/>
        </w:rPr>
        <w:t xml:space="preserve">.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(Boden,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We can adapt to climate change — civilization has survived droughts and temperature shifts before. FACT Although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9C5715">
        <w:rPr>
          <w:b/>
          <w:u w:val="single"/>
        </w:rPr>
        <w:t>unless we limit the amount of heat-trapping gases we are putting into the atmosphere, we will face a warming trend unseen since human civilization began</w:t>
      </w:r>
      <w:r w:rsidRPr="009C5715">
        <w:rPr>
          <w:sz w:val="16"/>
        </w:rPr>
        <w:t xml:space="preserve"> 10,000 years ago. (IPCC 2001) </w:t>
      </w:r>
      <w:r w:rsidRPr="009C5715">
        <w:rPr>
          <w:u w:val="single"/>
        </w:rPr>
        <w:t>The consequences of continued warming at current rates are likely to be dire</w:t>
      </w:r>
      <w:r w:rsidRPr="009C5715">
        <w:rPr>
          <w:sz w:val="16"/>
        </w:rPr>
        <w:t>. Many densely populated areas, such as low-lying coastal regions, are highly vulnerable to climate shifts. A middle-of-the-range projection is that the homes of 13 to 88 million people around the world would be flooded by the sea each year in the 2080s. Poorer countries and small island nations will have the hardest time adapting. (McLean et al. 2001) In what appears to be the first forced move resulting from climate change, 100 residents of Tegua island in the Pacific Ocean were evacuated by the government because rising sea levels were flooding their island. Some 2,000 other islanders plan a similar move to escape rising waters. In the United States, the village of Shishmaref in Alaska, which has been inhabited for 400 years, is collapsing from melting permafrost. Relocation plans are in the works. &lt;continues…&gt;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While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53527168" w14:textId="77777777" w:rsidR="009F6A12" w:rsidRPr="009C5715" w:rsidRDefault="009F6A12" w:rsidP="009F6A12">
      <w:pPr>
        <w:pStyle w:val="Heading4"/>
      </w:pPr>
      <w:r w:rsidRPr="009C5715">
        <w:t>Climate change causes extinction</w:t>
      </w:r>
    </w:p>
    <w:p w14:paraId="1CD59007" w14:textId="77777777" w:rsidR="009F6A12" w:rsidRPr="009C5715" w:rsidRDefault="009F6A12" w:rsidP="009F6A12">
      <w:r w:rsidRPr="009C5715">
        <w:rPr>
          <w:rStyle w:val="Style13ptBold"/>
        </w:rPr>
        <w:t>Cummins ‘10</w:t>
      </w:r>
      <w:r w:rsidRPr="009C5715">
        <w:t xml:space="preserve"> </w:t>
      </w:r>
    </w:p>
    <w:p w14:paraId="48032FF0" w14:textId="77777777" w:rsidR="009F6A12" w:rsidRPr="009C5715" w:rsidRDefault="009F6A12" w:rsidP="009F6A12">
      <w:pPr>
        <w:rPr>
          <w:sz w:val="16"/>
          <w:szCs w:val="16"/>
        </w:rPr>
      </w:pPr>
      <w:r w:rsidRPr="009C5715">
        <w:rPr>
          <w:sz w:val="16"/>
          <w:szCs w:val="16"/>
        </w:rPr>
        <w:t>(Ronnie, International Director – Organic Consumers Association and Will Allen, Advisor – Organic Consumers Association, “Climate Catastrophe: Surviving the 21st Century”, 2-14, http://www.commondreams.org/view/2010/02/14-6)</w:t>
      </w:r>
    </w:p>
    <w:p w14:paraId="3D52EA65" w14:textId="77777777" w:rsidR="009F6A12" w:rsidRPr="009C5715" w:rsidRDefault="009F6A12" w:rsidP="009F6A12"/>
    <w:p w14:paraId="30F70739" w14:textId="77777777" w:rsidR="009F6A12" w:rsidRPr="009C5715" w:rsidRDefault="009F6A12" w:rsidP="009F6A12">
      <w:pPr>
        <w:rPr>
          <w:sz w:val="16"/>
        </w:rPr>
      </w:pPr>
      <w:r w:rsidRPr="009C5715">
        <w:rPr>
          <w:sz w:val="16"/>
        </w:rPr>
        <w:t xml:space="preserve">The hour is late. Leading climate scientists such as James Hansen are literally shouting at the top of their lungs that </w:t>
      </w:r>
      <w:r w:rsidRPr="009C5715">
        <w:rPr>
          <w:rStyle w:val="TitleChar"/>
        </w:rPr>
        <w:t>the world needs to reduce emissions</w:t>
      </w:r>
      <w:r w:rsidRPr="009C5715">
        <w:rPr>
          <w:sz w:val="16"/>
        </w:rPr>
        <w:t xml:space="preserve"> by 20-40% as soon as possible, and 80-90% by the year 2050, if we </w:t>
      </w:r>
      <w:r w:rsidRPr="009C5715">
        <w:rPr>
          <w:rStyle w:val="TitleChar"/>
        </w:rPr>
        <w:t xml:space="preserve">are to avoid </w:t>
      </w:r>
      <w:r w:rsidRPr="009C5715">
        <w:rPr>
          <w:rStyle w:val="Emphasis"/>
        </w:rPr>
        <w:t>climate chaos</w:t>
      </w:r>
      <w:r w:rsidRPr="009C5715">
        <w:rPr>
          <w:rStyle w:val="TitleChar"/>
        </w:rPr>
        <w:t xml:space="preserve">, </w:t>
      </w:r>
      <w:r w:rsidRPr="009C5715">
        <w:rPr>
          <w:rStyle w:val="Emphasis"/>
        </w:rPr>
        <w:t>crop failures</w:t>
      </w:r>
      <w:r w:rsidRPr="009C5715">
        <w:rPr>
          <w:rStyle w:val="TitleChar"/>
        </w:rPr>
        <w:t xml:space="preserve">, </w:t>
      </w:r>
      <w:r w:rsidRPr="009C5715">
        <w:rPr>
          <w:rStyle w:val="Emphasis"/>
        </w:rPr>
        <w:t>endless wars</w:t>
      </w:r>
      <w:r w:rsidRPr="009C5715">
        <w:rPr>
          <w:rStyle w:val="TitleChar"/>
        </w:rPr>
        <w:t>, melting of</w:t>
      </w:r>
      <w:r w:rsidRPr="009C5715">
        <w:rPr>
          <w:sz w:val="16"/>
        </w:rPr>
        <w:t xml:space="preserve"> the </w:t>
      </w:r>
      <w:r w:rsidRPr="009C5715">
        <w:rPr>
          <w:rStyle w:val="TitleChar"/>
        </w:rPr>
        <w:t>polar icecaps, and a disastrous rise in ocean levels. Either we</w:t>
      </w:r>
      <w:r w:rsidRPr="009C5715">
        <w:rPr>
          <w:sz w:val="16"/>
        </w:rPr>
        <w:t xml:space="preserve"> radically </w:t>
      </w:r>
      <w:r w:rsidRPr="009C5715">
        <w:rPr>
          <w:rStyle w:val="TitleChar"/>
        </w:rPr>
        <w:t>reduce CO2</w:t>
      </w:r>
      <w:r w:rsidRPr="009C5715">
        <w:rPr>
          <w:sz w:val="16"/>
        </w:rPr>
        <w:t xml:space="preserve"> and carbon dioxide equivalent (CO2e, which includes all GHGs, not just CO2) pollutants (currently at 390 parts per million and rising 2 ppm per year) to 350 ppm, including agriculture-derived methane and nitrous oxide pollution, </w:t>
      </w:r>
      <w:r w:rsidRPr="009C5715">
        <w:rPr>
          <w:rStyle w:val="TitleChar"/>
        </w:rPr>
        <w:t>or</w:t>
      </w:r>
      <w:r w:rsidRPr="009C5715">
        <w:rPr>
          <w:sz w:val="16"/>
        </w:rPr>
        <w:t xml:space="preserve"> else </w:t>
      </w:r>
      <w:r w:rsidRPr="009C5715">
        <w:rPr>
          <w:rStyle w:val="Emphasis"/>
        </w:rPr>
        <w:t>survival</w:t>
      </w:r>
      <w:r w:rsidRPr="009C5715">
        <w:rPr>
          <w:sz w:val="16"/>
        </w:rPr>
        <w:t xml:space="preserve"> for the present and future generations </w:t>
      </w:r>
      <w:r w:rsidRPr="009C5715">
        <w:rPr>
          <w:rStyle w:val="TitleChar"/>
        </w:rPr>
        <w:t>is in jeopardy</w:t>
      </w:r>
      <w:r w:rsidRPr="009C5715">
        <w:rPr>
          <w:sz w:val="16"/>
        </w:rPr>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9C5715">
        <w:rPr>
          <w:rStyle w:val="Emphasis"/>
        </w:rPr>
        <w:t>billions will die</w:t>
      </w:r>
      <w:r w:rsidRPr="009C5715">
        <w:rPr>
          <w:rStyle w:val="TitleChar"/>
        </w:rPr>
        <w:t xml:space="preserve"> of thirst, cold, heat, disease, war, and starvation. If the U.S.</w:t>
      </w:r>
      <w:r w:rsidRPr="009C5715">
        <w:rPr>
          <w:sz w:val="16"/>
        </w:rPr>
        <w:t xml:space="preserve"> significantly </w:t>
      </w:r>
      <w:r w:rsidRPr="009C5715">
        <w:rPr>
          <w:rStyle w:val="TitleChar"/>
        </w:rPr>
        <w:t>reduces</w:t>
      </w:r>
      <w:r w:rsidRPr="009C5715">
        <w:rPr>
          <w:sz w:val="16"/>
        </w:rPr>
        <w:t xml:space="preserve"> greenhouse gas </w:t>
      </w:r>
      <w:r w:rsidRPr="009C5715">
        <w:rPr>
          <w:rStyle w:val="TitleChar"/>
        </w:rPr>
        <w:t>emissions, other countries will follow</w:t>
      </w:r>
      <w:r w:rsidRPr="009C5715">
        <w:rPr>
          <w:sz w:val="16"/>
        </w:rPr>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0FDCEA14" w14:textId="77777777" w:rsidR="009F6A12" w:rsidRPr="009C5715" w:rsidRDefault="009F6A12" w:rsidP="009F6A12">
      <w:pPr>
        <w:rPr>
          <w:rFonts w:asciiTheme="minorHAnsi" w:hAnsiTheme="minorHAnsi"/>
          <w:sz w:val="14"/>
        </w:rPr>
      </w:pPr>
    </w:p>
    <w:p w14:paraId="290CC8F9" w14:textId="77777777" w:rsidR="009F6A12" w:rsidRPr="009C5715" w:rsidRDefault="009F6A12" w:rsidP="009F6A12">
      <w:pPr>
        <w:rPr>
          <w:rStyle w:val="StyleUnderline"/>
          <w:rFonts w:asciiTheme="minorHAnsi" w:hAnsiTheme="minorHAnsi"/>
        </w:rPr>
      </w:pPr>
    </w:p>
    <w:p w14:paraId="6A86CBC6" w14:textId="77777777" w:rsidR="009F6A12" w:rsidRPr="009C5715" w:rsidRDefault="009F6A12" w:rsidP="009F6A12"/>
    <w:p w14:paraId="50446A88" w14:textId="77777777" w:rsidR="009F6A12" w:rsidRPr="009C5715" w:rsidRDefault="009F6A12" w:rsidP="009F6A12">
      <w:pPr>
        <w:pStyle w:val="Heading3"/>
      </w:pPr>
      <w:r w:rsidRPr="009C5715">
        <w:t>1AC—Protectionism</w:t>
      </w:r>
    </w:p>
    <w:p w14:paraId="6BB7CA0E"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Advantage 3 is Protectionism </w:t>
      </w:r>
    </w:p>
    <w:p w14:paraId="04CF7573" w14:textId="77777777" w:rsidR="009F6A12" w:rsidRPr="009C5715" w:rsidRDefault="009F6A12" w:rsidP="009F6A12">
      <w:pPr>
        <w:rPr>
          <w:rFonts w:asciiTheme="minorHAnsi" w:hAnsiTheme="minorHAnsi"/>
        </w:rPr>
      </w:pPr>
    </w:p>
    <w:p w14:paraId="25D961B8" w14:textId="77777777" w:rsidR="009F6A12" w:rsidRPr="009C5715" w:rsidRDefault="009F6A12" w:rsidP="009F6A12">
      <w:pPr>
        <w:pStyle w:val="Heading4"/>
        <w:rPr>
          <w:rFonts w:asciiTheme="minorHAnsi" w:hAnsiTheme="minorHAnsi"/>
        </w:rPr>
      </w:pPr>
      <w:r w:rsidRPr="009C5715">
        <w:rPr>
          <w:rFonts w:asciiTheme="minorHAnsi" w:hAnsiTheme="minorHAnsi"/>
          <w:i/>
          <w:u w:val="single"/>
        </w:rPr>
        <w:t>Vague CFIUS definitions</w:t>
      </w:r>
      <w:r w:rsidRPr="009C5715">
        <w:rPr>
          <w:rFonts w:asciiTheme="minorHAnsi" w:hAnsiTheme="minorHAnsi"/>
        </w:rPr>
        <w:t xml:space="preserve"> and </w:t>
      </w:r>
      <w:r w:rsidRPr="009C5715">
        <w:rPr>
          <w:rFonts w:asciiTheme="minorHAnsi" w:hAnsiTheme="minorHAnsi"/>
          <w:i/>
          <w:u w:val="single"/>
        </w:rPr>
        <w:t>bilateral arm twisting</w:t>
      </w:r>
      <w:r w:rsidRPr="009C5715">
        <w:rPr>
          <w:rFonts w:asciiTheme="minorHAnsi" w:hAnsiTheme="minorHAnsi"/>
        </w:rPr>
        <w:t xml:space="preserve"> cause a global chain reaction. That sparks international protectionism. Modifying US policy can reverse this trend.</w:t>
      </w:r>
    </w:p>
    <w:p w14:paraId="1F869860"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Georgiev ‘8</w:t>
      </w:r>
    </w:p>
    <w:p w14:paraId="09906E20"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George Stephaiiov Georgiev – The author holds a JD from Yale Law School – received in June of 2007. Georgiev also holds an M.A. in Economics from the University of Munich and a B.A., summa cum laude, in Economics and International Relations from Colgate University. During law school, Georgiev served on the Yale Journal of International Law and as a Yale College Teaching Fellow, and was awarded an Olin Summer Research Fellowship in Law, Economics, and Public Policy and a Howard M. Holtzmann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14:paraId="04DD6D89" w14:textId="77777777" w:rsidR="009F6A12" w:rsidRPr="009C5715" w:rsidRDefault="009F6A12" w:rsidP="009F6A12">
      <w:pPr>
        <w:rPr>
          <w:rFonts w:asciiTheme="minorHAnsi" w:hAnsiTheme="minorHAnsi"/>
        </w:rPr>
      </w:pPr>
    </w:p>
    <w:p w14:paraId="3DBFE52E" w14:textId="77777777" w:rsidR="009F6A12" w:rsidRPr="009C5715" w:rsidRDefault="009F6A12" w:rsidP="009F6A12">
      <w:pPr>
        <w:rPr>
          <w:rFonts w:asciiTheme="minorHAnsi" w:hAnsiTheme="minorHAnsi"/>
          <w:sz w:val="16"/>
        </w:rPr>
      </w:pPr>
      <w:r w:rsidRPr="009C5715">
        <w:rPr>
          <w:rFonts w:asciiTheme="minorHAnsi" w:hAnsiTheme="minorHAnsi"/>
          <w:sz w:val="16"/>
        </w:rPr>
        <w:t xml:space="preserve">The frequent political </w:t>
      </w:r>
      <w:r w:rsidRPr="009C5715">
        <w:rPr>
          <w:rStyle w:val="StyleUnderline"/>
          <w:rFonts w:asciiTheme="minorHAnsi" w:hAnsiTheme="minorHAnsi"/>
        </w:rPr>
        <w:t xml:space="preserve">opposition to foreign acquisitions can be driven not only by </w:t>
      </w:r>
      <w:r w:rsidRPr="009C5715">
        <w:rPr>
          <w:rStyle w:val="Emphasis"/>
          <w:rFonts w:asciiTheme="minorHAnsi" w:hAnsiTheme="minorHAnsi"/>
        </w:rPr>
        <w:t>genuine national security concerns</w:t>
      </w:r>
      <w:r w:rsidRPr="009C5715">
        <w:rPr>
          <w:rFonts w:asciiTheme="minorHAnsi" w:hAnsiTheme="minorHAnsi"/>
          <w:sz w:val="16"/>
        </w:rPr>
        <w:t xml:space="preserve">, </w:t>
      </w:r>
      <w:r w:rsidRPr="009C5715">
        <w:rPr>
          <w:rStyle w:val="StyleUnderline"/>
          <w:rFonts w:asciiTheme="minorHAnsi" w:hAnsiTheme="minorHAnsi"/>
        </w:rPr>
        <w:t xml:space="preserve">but also by </w:t>
      </w:r>
      <w:r w:rsidRPr="009C5715">
        <w:rPr>
          <w:rStyle w:val="Emphasis"/>
          <w:rFonts w:asciiTheme="minorHAnsi" w:hAnsiTheme="minorHAnsi"/>
        </w:rPr>
        <w:t>protectionist impulses.</w:t>
      </w:r>
      <w:r w:rsidRPr="009C5715">
        <w:rPr>
          <w:rFonts w:asciiTheme="minorHAnsi" w:hAnsiTheme="minorHAnsi"/>
          <w:sz w:val="16"/>
        </w:rPr>
        <w:t xml:space="preserve"> Consequently, </w:t>
      </w:r>
      <w:r w:rsidRPr="009C5715">
        <w:rPr>
          <w:rStyle w:val="StyleUnderline"/>
          <w:rFonts w:asciiTheme="minorHAnsi" w:hAnsiTheme="minorHAnsi"/>
        </w:rPr>
        <w:t>the regulatory regime</w:t>
      </w:r>
      <w:r w:rsidRPr="009C5715">
        <w:rPr>
          <w:rFonts w:asciiTheme="minorHAnsi" w:hAnsiTheme="minorHAnsi"/>
          <w:sz w:val="16"/>
        </w:rPr>
        <w:t xml:space="preserve"> that is in place </w:t>
      </w:r>
      <w:r w:rsidRPr="009C5715">
        <w:rPr>
          <w:rStyle w:val="StyleUnderline"/>
          <w:rFonts w:asciiTheme="minorHAnsi" w:hAnsiTheme="minorHAnsi"/>
        </w:rPr>
        <w:t>strives to pay</w:t>
      </w:r>
      <w:r w:rsidRPr="009C5715">
        <w:rPr>
          <w:rFonts w:asciiTheme="minorHAnsi" w:hAnsiTheme="minorHAnsi"/>
          <w:sz w:val="16"/>
        </w:rPr>
        <w:t xml:space="preserve"> due </w:t>
      </w:r>
      <w:r w:rsidRPr="009C5715">
        <w:rPr>
          <w:rStyle w:val="StyleUnderline"/>
          <w:rFonts w:asciiTheme="minorHAnsi" w:hAnsiTheme="minorHAnsi"/>
        </w:rPr>
        <w:t xml:space="preserve">attention to </w:t>
      </w:r>
      <w:r w:rsidRPr="009C5715">
        <w:rPr>
          <w:rStyle w:val="Emphasis"/>
          <w:rFonts w:asciiTheme="minorHAnsi" w:hAnsiTheme="minorHAnsi"/>
        </w:rPr>
        <w:t>the former</w:t>
      </w:r>
      <w:r w:rsidRPr="009C5715">
        <w:rPr>
          <w:rFonts w:asciiTheme="minorHAnsi" w:hAnsiTheme="minorHAnsi"/>
          <w:sz w:val="16"/>
        </w:rPr>
        <w:t xml:space="preserve"> </w:t>
      </w:r>
      <w:r w:rsidRPr="009C5715">
        <w:rPr>
          <w:rStyle w:val="StyleUnderline"/>
          <w:rFonts w:asciiTheme="minorHAnsi" w:hAnsiTheme="minorHAnsi"/>
        </w:rPr>
        <w:t xml:space="preserve">and to filter out </w:t>
      </w:r>
      <w:r w:rsidRPr="009C5715">
        <w:rPr>
          <w:rStyle w:val="Emphasis"/>
          <w:rFonts w:asciiTheme="minorHAnsi" w:hAnsiTheme="minorHAnsi"/>
        </w:rPr>
        <w:t>the latter</w:t>
      </w:r>
      <w:r w:rsidRPr="009C5715">
        <w:rPr>
          <w:rFonts w:asciiTheme="minorHAnsi" w:hAnsiTheme="minorHAnsi"/>
          <w:sz w:val="16"/>
        </w:rPr>
        <w:t xml:space="preserve">, all </w:t>
      </w:r>
      <w:r w:rsidRPr="009C5715">
        <w:rPr>
          <w:rStyle w:val="StyleUnderline"/>
          <w:rFonts w:asciiTheme="minorHAnsi" w:hAnsiTheme="minorHAnsi"/>
        </w:rPr>
        <w:t>within the framework of keeping the U</w:t>
      </w:r>
      <w:r w:rsidRPr="009C5715">
        <w:rPr>
          <w:rFonts w:asciiTheme="minorHAnsi" w:hAnsiTheme="minorHAnsi"/>
          <w:sz w:val="16"/>
        </w:rPr>
        <w:t>nited</w:t>
      </w:r>
      <w:r w:rsidRPr="009C5715">
        <w:rPr>
          <w:rStyle w:val="StyleUnderline"/>
          <w:rFonts w:asciiTheme="minorHAnsi" w:hAnsiTheme="minorHAnsi"/>
        </w:rPr>
        <w:t xml:space="preserve"> States open to foreign investment.</w:t>
      </w:r>
      <w:r w:rsidRPr="009C5715">
        <w:rPr>
          <w:rFonts w:asciiTheme="minorHAnsi" w:hAnsiTheme="minorHAnsi"/>
          <w:sz w:val="16"/>
        </w:rPr>
        <w:t xml:space="preserve"> </w:t>
      </w:r>
      <w:r w:rsidRPr="009C5715">
        <w:rPr>
          <w:rStyle w:val="StyleUnderline"/>
          <w:rFonts w:asciiTheme="minorHAnsi" w:hAnsiTheme="minorHAnsi"/>
        </w:rPr>
        <w:t>Success in achieving this goal depends on</w:t>
      </w:r>
      <w:r w:rsidRPr="009C5715">
        <w:rPr>
          <w:rFonts w:asciiTheme="minorHAnsi" w:hAnsiTheme="minorHAnsi"/>
          <w:sz w:val="16"/>
        </w:rPr>
        <w:t xml:space="preserve"> several </w:t>
      </w:r>
      <w:r w:rsidRPr="009C5715">
        <w:rPr>
          <w:rStyle w:val="Emphasis"/>
          <w:rFonts w:asciiTheme="minorHAnsi" w:hAnsiTheme="minorHAnsi"/>
        </w:rPr>
        <w:t>specific choices made in the design of the mechanism</w:t>
      </w:r>
      <w:r w:rsidRPr="009C5715">
        <w:rPr>
          <w:rFonts w:asciiTheme="minorHAnsi" w:hAnsiTheme="minorHAnsi"/>
          <w:sz w:val="16"/>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9C5715">
        <w:rPr>
          <w:rStyle w:val="StyleUnderline"/>
          <w:rFonts w:asciiTheme="minorHAnsi" w:hAnsiTheme="minorHAnsi"/>
        </w:rPr>
        <w:t>the U.S. framework has a significant impact on other jurisdictions’</w:t>
      </w:r>
      <w:r w:rsidRPr="009C5715">
        <w:rPr>
          <w:rFonts w:asciiTheme="minorHAnsi" w:hAnsiTheme="minorHAnsi"/>
          <w:sz w:val="16"/>
        </w:rPr>
        <w:t xml:space="preserve"> regulatory </w:t>
      </w:r>
      <w:r w:rsidRPr="009C5715">
        <w:rPr>
          <w:rStyle w:val="StyleUnderline"/>
          <w:rFonts w:asciiTheme="minorHAnsi" w:hAnsiTheme="minorHAnsi"/>
        </w:rPr>
        <w:t>posture with regard to foreign investment.</w:t>
      </w:r>
      <w:r w:rsidRPr="009C5715">
        <w:rPr>
          <w:rFonts w:asciiTheme="minorHAnsi" w:hAnsiTheme="minorHAnsi"/>
          <w:sz w:val="16"/>
        </w:rPr>
        <w:t xml:space="preserve"> </w:t>
      </w:r>
      <w:r w:rsidRPr="009C5715">
        <w:rPr>
          <w:rStyle w:val="Emphasis"/>
          <w:rFonts w:asciiTheme="minorHAnsi" w:hAnsiTheme="minorHAnsi"/>
        </w:rPr>
        <w:t>If the United States</w:t>
      </w:r>
      <w:r w:rsidRPr="009C5715">
        <w:rPr>
          <w:rFonts w:asciiTheme="minorHAnsi" w:hAnsiTheme="minorHAnsi"/>
          <w:sz w:val="16"/>
        </w:rPr>
        <w:t xml:space="preserve"> </w:t>
      </w:r>
      <w:r w:rsidRPr="009C5715">
        <w:rPr>
          <w:rStyle w:val="StyleUnderline"/>
          <w:rFonts w:asciiTheme="minorHAnsi" w:hAnsiTheme="minorHAnsi"/>
        </w:rPr>
        <w:t>is seen as using national security review to engage in protectionism</w:t>
      </w:r>
      <w:r w:rsidRPr="009C5715">
        <w:rPr>
          <w:rFonts w:asciiTheme="minorHAnsi" w:hAnsiTheme="minorHAnsi"/>
          <w:sz w:val="16"/>
        </w:rPr>
        <w:t xml:space="preserve">, </w:t>
      </w:r>
      <w:r w:rsidRPr="009C5715">
        <w:rPr>
          <w:rStyle w:val="StyleUnderline"/>
          <w:rFonts w:asciiTheme="minorHAnsi" w:hAnsiTheme="minorHAnsi"/>
        </w:rPr>
        <w:t>this could provoke a protectionist backlash in other parts of the world and hurt U.S. companies</w:t>
      </w:r>
      <w:r w:rsidRPr="009C5715">
        <w:rPr>
          <w:rFonts w:asciiTheme="minorHAnsi" w:hAnsiTheme="minorHAnsi"/>
          <w:sz w:val="16"/>
        </w:rPr>
        <w:t xml:space="preserve">. Similarly, other jurisdictions could take advantage of inadequacies in the U.S. regulatory regime and divert foreign investment away from the U.S. economy through more liberal laws.5 </w:t>
      </w:r>
      <w:r w:rsidRPr="009C5715">
        <w:rPr>
          <w:rStyle w:val="StyleUnderline"/>
          <w:rFonts w:asciiTheme="minorHAnsi" w:hAnsiTheme="minorHAnsi"/>
        </w:rPr>
        <w:t xml:space="preserve">The </w:t>
      </w:r>
      <w:r w:rsidRPr="009C5715">
        <w:rPr>
          <w:rStyle w:val="Emphasis"/>
          <w:rFonts w:asciiTheme="minorHAnsi" w:hAnsiTheme="minorHAnsi"/>
        </w:rPr>
        <w:t>F</w:t>
      </w:r>
      <w:r w:rsidRPr="009C5715">
        <w:rPr>
          <w:rStyle w:val="StyleUnderline"/>
          <w:rFonts w:asciiTheme="minorHAnsi" w:hAnsiTheme="minorHAnsi"/>
        </w:rPr>
        <w:t xml:space="preserve">oreign </w:t>
      </w:r>
      <w:r w:rsidRPr="009C5715">
        <w:rPr>
          <w:rStyle w:val="Emphasis"/>
          <w:rFonts w:asciiTheme="minorHAnsi" w:hAnsiTheme="minorHAnsi"/>
        </w:rPr>
        <w:t>I</w:t>
      </w:r>
      <w:r w:rsidRPr="009C5715">
        <w:rPr>
          <w:rStyle w:val="StyleUnderline"/>
          <w:rFonts w:asciiTheme="minorHAnsi" w:hAnsiTheme="minorHAnsi"/>
        </w:rPr>
        <w:t xml:space="preserve">nvestment and </w:t>
      </w:r>
      <w:r w:rsidRPr="009C5715">
        <w:rPr>
          <w:rStyle w:val="Emphasis"/>
          <w:rFonts w:asciiTheme="minorHAnsi" w:hAnsiTheme="minorHAnsi"/>
        </w:rPr>
        <w:t>N</w:t>
      </w:r>
      <w:r w:rsidRPr="009C5715">
        <w:rPr>
          <w:rStyle w:val="StyleUnderline"/>
          <w:rFonts w:asciiTheme="minorHAnsi" w:hAnsiTheme="minorHAnsi"/>
        </w:rPr>
        <w:t xml:space="preserve">ational </w:t>
      </w:r>
      <w:r w:rsidRPr="009C5715">
        <w:rPr>
          <w:rStyle w:val="Emphasis"/>
          <w:rFonts w:asciiTheme="minorHAnsi" w:hAnsiTheme="minorHAnsi"/>
        </w:rPr>
        <w:t>S</w:t>
      </w:r>
      <w:r w:rsidRPr="009C5715">
        <w:rPr>
          <w:rStyle w:val="StyleUnderline"/>
          <w:rFonts w:asciiTheme="minorHAnsi" w:hAnsiTheme="minorHAnsi"/>
        </w:rPr>
        <w:t xml:space="preserve">ecurity </w:t>
      </w:r>
      <w:r w:rsidRPr="009C5715">
        <w:rPr>
          <w:rStyle w:val="Emphasis"/>
          <w:rFonts w:asciiTheme="minorHAnsi" w:hAnsiTheme="minorHAnsi"/>
        </w:rPr>
        <w:t>A</w:t>
      </w:r>
      <w:r w:rsidRPr="009C5715">
        <w:rPr>
          <w:rStyle w:val="StyleUnderline"/>
          <w:rFonts w:asciiTheme="minorHAnsi" w:hAnsiTheme="minorHAnsi"/>
        </w:rPr>
        <w:t xml:space="preserve">ct </w:t>
      </w:r>
      <w:r w:rsidRPr="009C5715">
        <w:rPr>
          <w:rStyle w:val="Emphasis"/>
          <w:rFonts w:asciiTheme="minorHAnsi" w:hAnsiTheme="minorHAnsi"/>
        </w:rPr>
        <w:t>of 2007</w:t>
      </w:r>
      <w:r w:rsidRPr="009C5715">
        <w:rPr>
          <w:rFonts w:asciiTheme="minorHAnsi" w:hAnsiTheme="minorHAnsi"/>
          <w:sz w:val="16"/>
        </w:rPr>
        <w:t xml:space="preserve"> (the Act), 6 which was signed into law on July 26. 20077 and went into effect on October 24, 2007, </w:t>
      </w:r>
      <w:r w:rsidRPr="009C5715">
        <w:rPr>
          <w:rStyle w:val="StyleUnderline"/>
          <w:rFonts w:asciiTheme="minorHAnsi" w:hAnsiTheme="minorHAnsi"/>
        </w:rPr>
        <w:t>is the latest effort to modify and update the regulatory framework governing the foreign acquisition of U.S. companies.</w:t>
      </w:r>
      <w:r w:rsidRPr="009C5715">
        <w:rPr>
          <w:rFonts w:asciiTheme="minorHAnsi" w:hAnsiTheme="minorHAnsi"/>
          <w:sz w:val="16"/>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9C5715">
        <w:rPr>
          <w:rStyle w:val="Emphasis"/>
          <w:rFonts w:asciiTheme="minorHAnsi" w:hAnsiTheme="minorHAnsi"/>
        </w:rPr>
        <w:t xml:space="preserve">the </w:t>
      </w:r>
      <w:r w:rsidRPr="009C5715">
        <w:rPr>
          <w:rStyle w:val="StyleUnderline"/>
          <w:rFonts w:asciiTheme="minorHAnsi" w:hAnsiTheme="minorHAnsi"/>
        </w:rPr>
        <w:t xml:space="preserve">Committee on Foreign Investments in the United States </w:t>
      </w:r>
      <w:r w:rsidRPr="009C5715">
        <w:rPr>
          <w:rFonts w:asciiTheme="minorHAnsi" w:hAnsiTheme="minorHAnsi"/>
          <w:sz w:val="16"/>
        </w:rPr>
        <w:t>(</w:t>
      </w:r>
      <w:r w:rsidRPr="009C5715">
        <w:rPr>
          <w:rStyle w:val="Emphasis"/>
          <w:rFonts w:asciiTheme="minorHAnsi" w:hAnsiTheme="minorHAnsi"/>
        </w:rPr>
        <w:t>CFIUS</w:t>
      </w:r>
      <w:r w:rsidRPr="009C5715">
        <w:rPr>
          <w:rFonts w:asciiTheme="minorHAnsi" w:hAnsiTheme="minorHAnsi"/>
          <w:sz w:val="16"/>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9C5715">
        <w:rPr>
          <w:rStyle w:val="StyleUnderline"/>
          <w:rFonts w:asciiTheme="minorHAnsi" w:hAnsiTheme="minorHAnsi"/>
        </w:rPr>
        <w:t>carry out</w:t>
      </w:r>
      <w:r w:rsidRPr="009C5715">
        <w:rPr>
          <w:rFonts w:asciiTheme="minorHAnsi" w:hAnsiTheme="minorHAnsi"/>
          <w:sz w:val="16"/>
        </w:rPr>
        <w:t xml:space="preserve"> mandatory </w:t>
      </w:r>
      <w:r w:rsidRPr="009C5715">
        <w:rPr>
          <w:rStyle w:val="StyleUnderline"/>
          <w:rFonts w:asciiTheme="minorHAnsi" w:hAnsiTheme="minorHAnsi"/>
        </w:rPr>
        <w:t xml:space="preserve">investigations of transactions where the </w:t>
      </w:r>
      <w:r w:rsidRPr="009C5715">
        <w:rPr>
          <w:rFonts w:asciiTheme="minorHAnsi" w:hAnsiTheme="minorHAnsi"/>
          <w:sz w:val="16"/>
        </w:rPr>
        <w:t xml:space="preserve">acquirer is "controlled by or acting on behalf of a foreign government," and "seeks to engage in an </w:t>
      </w:r>
      <w:r w:rsidRPr="009C5715">
        <w:rPr>
          <w:rStyle w:val="StyleUnderline"/>
          <w:rFonts w:asciiTheme="minorHAnsi" w:hAnsiTheme="minorHAnsi"/>
        </w:rPr>
        <w:t xml:space="preserve">acquisition that could affect the </w:t>
      </w:r>
      <w:r w:rsidRPr="009C5715">
        <w:rPr>
          <w:rStyle w:val="Emphasis"/>
          <w:rFonts w:asciiTheme="minorHAnsi" w:hAnsiTheme="minorHAnsi"/>
        </w:rPr>
        <w:t>national security</w:t>
      </w:r>
      <w:r w:rsidRPr="009C5715">
        <w:rPr>
          <w:rStyle w:val="StyleUnderline"/>
          <w:rFonts w:asciiTheme="minorHAnsi" w:hAnsiTheme="minorHAnsi"/>
        </w:rPr>
        <w:t xml:space="preserve"> of the United States</w:t>
      </w:r>
      <w:r w:rsidRPr="009C5715">
        <w:rPr>
          <w:rFonts w:asciiTheme="minorHAnsi" w:hAnsiTheme="minorHAnsi"/>
          <w:sz w:val="16"/>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Budset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not-yet-notified sensitive transactions to file a notice voluntarily.17 </w:t>
      </w:r>
      <w:r w:rsidRPr="009C5715">
        <w:rPr>
          <w:rStyle w:val="StyleUnderline"/>
          <w:rFonts w:asciiTheme="minorHAnsi" w:hAnsiTheme="minorHAnsi"/>
        </w:rPr>
        <w:t>Neither the statute nor</w:t>
      </w:r>
      <w:r w:rsidRPr="009C5715">
        <w:rPr>
          <w:rFonts w:asciiTheme="minorHAnsi" w:hAnsiTheme="minorHAnsi"/>
          <w:sz w:val="16"/>
        </w:rPr>
        <w:t xml:space="preserve"> the implementing </w:t>
      </w:r>
      <w:r w:rsidRPr="009C5715">
        <w:rPr>
          <w:rStyle w:val="StyleUnderline"/>
          <w:rFonts w:asciiTheme="minorHAnsi" w:hAnsiTheme="minorHAnsi"/>
        </w:rPr>
        <w:t xml:space="preserve">regulations </w:t>
      </w:r>
      <w:r w:rsidRPr="009C5715">
        <w:rPr>
          <w:rStyle w:val="Emphasis"/>
          <w:rFonts w:asciiTheme="minorHAnsi" w:hAnsiTheme="minorHAnsi"/>
        </w:rPr>
        <w:t>provide a definition of "national security,"</w:t>
      </w:r>
      <w:r w:rsidRPr="009C5715">
        <w:rPr>
          <w:rFonts w:asciiTheme="minorHAnsi" w:hAnsiTheme="minorHAnsi"/>
          <w:sz w:val="16"/>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9C5715">
        <w:rPr>
          <w:rStyle w:val="StyleUnderline"/>
          <w:rFonts w:asciiTheme="minorHAnsi" w:hAnsiTheme="minorHAnsi"/>
        </w:rPr>
        <w:t xml:space="preserve"> the 2007</w:t>
      </w:r>
      <w:r w:rsidRPr="009C5715">
        <w:rPr>
          <w:rFonts w:asciiTheme="minorHAnsi" w:hAnsiTheme="minorHAnsi"/>
          <w:sz w:val="16"/>
        </w:rPr>
        <w:t xml:space="preserve"> </w:t>
      </w:r>
      <w:r w:rsidRPr="009C5715">
        <w:rPr>
          <w:rStyle w:val="StyleUnderline"/>
          <w:rFonts w:asciiTheme="minorHAnsi" w:hAnsiTheme="minorHAnsi"/>
        </w:rPr>
        <w:t xml:space="preserve">amendments </w:t>
      </w:r>
      <w:r w:rsidRPr="009C5715">
        <w:rPr>
          <w:rFonts w:asciiTheme="minorHAnsi" w:hAnsiTheme="minorHAnsi"/>
          <w:sz w:val="16"/>
        </w:rPr>
        <w:t>responded to several points of criticism, they</w:t>
      </w:r>
      <w:r w:rsidRPr="009C5715">
        <w:rPr>
          <w:rStyle w:val="StyleUnderline"/>
          <w:rFonts w:asciiTheme="minorHAnsi" w:hAnsiTheme="minorHAnsi"/>
        </w:rPr>
        <w:t xml:space="preserve"> did not change the core</w:t>
      </w:r>
      <w:r w:rsidRPr="009C5715">
        <w:rPr>
          <w:rFonts w:asciiTheme="minorHAnsi" w:hAnsiTheme="minorHAnsi"/>
          <w:sz w:val="16"/>
        </w:rPr>
        <w:t xml:space="preserve"> structure </w:t>
      </w:r>
      <w:r w:rsidRPr="009C5715">
        <w:rPr>
          <w:rStyle w:val="StyleUnderline"/>
          <w:rFonts w:asciiTheme="minorHAnsi" w:hAnsiTheme="minorHAnsi"/>
        </w:rPr>
        <w:t xml:space="preserve">of </w:t>
      </w:r>
      <w:r w:rsidRPr="009C5715">
        <w:rPr>
          <w:rFonts w:asciiTheme="minorHAnsi" w:hAnsiTheme="minorHAnsi"/>
          <w:sz w:val="16"/>
        </w:rPr>
        <w:t xml:space="preserve">the </w:t>
      </w:r>
      <w:r w:rsidRPr="009C5715">
        <w:rPr>
          <w:rStyle w:val="StyleUnderline"/>
          <w:rFonts w:asciiTheme="minorHAnsi" w:hAnsiTheme="minorHAnsi"/>
        </w:rPr>
        <w:t>CFIUS</w:t>
      </w:r>
      <w:r w:rsidRPr="009C5715">
        <w:rPr>
          <w:rFonts w:asciiTheme="minorHAnsi" w:hAnsiTheme="minorHAnsi"/>
          <w:sz w:val="16"/>
        </w:rPr>
        <w:t xml:space="preserve"> process. Currently, after it receives notice of an acquisition, CFIUS may begin a thirty-day review to determine whether the transaction could pose a threat to national security.19 At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Within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Hart-Scott-Rodino Act of 1976." but understandably involves much less transparency given the sensitive nature of national security information. For this reason, and also because the executive's findings are not subject to judicial review, the confidence in the Hart-Scott-Rodino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9C5715">
        <w:rPr>
          <w:rStyle w:val="StyleUnderline"/>
          <w:rFonts w:asciiTheme="minorHAnsi" w:hAnsiTheme="minorHAnsi"/>
        </w:rPr>
        <w:t>criticisms of the CFIUS review process</w:t>
      </w:r>
      <w:r w:rsidRPr="009C5715">
        <w:rPr>
          <w:rFonts w:asciiTheme="minorHAnsi" w:hAnsiTheme="minorHAnsi"/>
          <w:sz w:val="16"/>
        </w:rPr>
        <w:t xml:space="preserve"> </w:t>
      </w:r>
      <w:r w:rsidRPr="009C5715">
        <w:rPr>
          <w:rStyle w:val="StyleUnderline"/>
          <w:rFonts w:asciiTheme="minorHAnsi" w:hAnsiTheme="minorHAnsi"/>
        </w:rPr>
        <w:t>have been prompted by</w:t>
      </w:r>
      <w:r w:rsidRPr="009C5715">
        <w:rPr>
          <w:rFonts w:asciiTheme="minorHAnsi" w:hAnsiTheme="minorHAnsi"/>
          <w:sz w:val="16"/>
        </w:rPr>
        <w:t xml:space="preserve"> the </w:t>
      </w:r>
      <w:r w:rsidRPr="009C5715">
        <w:rPr>
          <w:rStyle w:val="Emphasis"/>
          <w:rFonts w:asciiTheme="minorHAnsi" w:hAnsiTheme="minorHAnsi"/>
        </w:rPr>
        <w:t>high-profile acquisitions</w:t>
      </w:r>
      <w:r w:rsidRPr="009C5715">
        <w:rPr>
          <w:rFonts w:asciiTheme="minorHAnsi" w:hAnsiTheme="minorHAnsi"/>
          <w:sz w:val="16"/>
        </w:rPr>
        <w:t xml:space="preserve"> </w:t>
      </w:r>
      <w:r w:rsidRPr="009C5715">
        <w:rPr>
          <w:rStyle w:val="StyleUnderline"/>
          <w:rFonts w:asciiTheme="minorHAnsi" w:hAnsiTheme="minorHAnsi"/>
        </w:rPr>
        <w:t>of the past few years.</w:t>
      </w:r>
      <w:r w:rsidRPr="009C5715">
        <w:rPr>
          <w:rFonts w:asciiTheme="minorHAnsi" w:hAnsiTheme="minorHAnsi"/>
          <w:sz w:val="16"/>
        </w:rPr>
        <w:t xml:space="preserve"> </w:t>
      </w:r>
      <w:r w:rsidRPr="009C5715">
        <w:rPr>
          <w:rStyle w:val="StyleUnderline"/>
          <w:rFonts w:asciiTheme="minorHAnsi" w:hAnsiTheme="minorHAnsi"/>
        </w:rPr>
        <w:t xml:space="preserve">Prominent among the criticisms was </w:t>
      </w:r>
      <w:r w:rsidRPr="009C5715">
        <w:rPr>
          <w:rFonts w:asciiTheme="minorHAnsi" w:hAnsiTheme="minorHAnsi"/>
          <w:sz w:val="16"/>
        </w:rPr>
        <w:t xml:space="preserve">the view that because CFIUS is chaired by the Department of the Treasury, </w:t>
      </w:r>
      <w:r w:rsidRPr="009C5715">
        <w:rPr>
          <w:rStyle w:val="StyleUnderline"/>
          <w:rFonts w:asciiTheme="minorHAnsi" w:hAnsiTheme="minorHAnsi"/>
        </w:rPr>
        <w:t>economic concerns would prevail over national security concerns</w:t>
      </w:r>
      <w:r w:rsidRPr="009C5715">
        <w:rPr>
          <w:rFonts w:asciiTheme="minorHAnsi" w:hAnsiTheme="minorHAnsi"/>
          <w:sz w:val="16"/>
        </w:rPr>
        <w:t xml:space="preserve">. </w:t>
      </w:r>
      <w:r w:rsidRPr="009C5715">
        <w:rPr>
          <w:rStyle w:val="Emphasis"/>
          <w:rFonts w:asciiTheme="minorHAnsi" w:hAnsiTheme="minorHAnsi"/>
        </w:rPr>
        <w:t>Further</w:t>
      </w:r>
      <w:r w:rsidRPr="009C5715">
        <w:rPr>
          <w:rFonts w:asciiTheme="minorHAnsi" w:hAnsiTheme="minorHAnsi"/>
          <w:sz w:val="16"/>
        </w:rPr>
        <w:t xml:space="preserve">more, </w:t>
      </w:r>
      <w:r w:rsidRPr="009C5715">
        <w:rPr>
          <w:rStyle w:val="StyleUnderline"/>
          <w:rFonts w:asciiTheme="minorHAnsi" w:hAnsiTheme="minorHAnsi"/>
        </w:rPr>
        <w:t>the definition of "national security" was</w:t>
      </w:r>
      <w:r w:rsidRPr="009C5715">
        <w:rPr>
          <w:rFonts w:asciiTheme="minorHAnsi" w:hAnsiTheme="minorHAnsi"/>
          <w:sz w:val="16"/>
        </w:rPr>
        <w:t xml:space="preserve"> sometimes interpreted too narrowly and the list of factors used to evaluate national security threats </w:t>
      </w:r>
      <w:r w:rsidRPr="009C5715">
        <w:rPr>
          <w:rStyle w:val="StyleUnderline"/>
          <w:rFonts w:asciiTheme="minorHAnsi" w:hAnsiTheme="minorHAnsi"/>
        </w:rPr>
        <w:t xml:space="preserve">was </w:t>
      </w:r>
      <w:r w:rsidRPr="009C5715">
        <w:rPr>
          <w:rFonts w:asciiTheme="minorHAnsi" w:hAnsiTheme="minorHAnsi"/>
          <w:sz w:val="16"/>
        </w:rPr>
        <w:t>viewed (</w:t>
      </w:r>
      <w:r w:rsidRPr="009C5715">
        <w:rPr>
          <w:rStyle w:val="StyleUnderline"/>
          <w:rFonts w:asciiTheme="minorHAnsi" w:hAnsiTheme="minorHAnsi"/>
        </w:rPr>
        <w:t>considered</w:t>
      </w:r>
      <w:r w:rsidRPr="009C5715">
        <w:rPr>
          <w:rFonts w:asciiTheme="minorHAnsi" w:hAnsiTheme="minorHAnsi"/>
          <w:sz w:val="16"/>
        </w:rPr>
        <w:t xml:space="preserve">) as </w:t>
      </w:r>
      <w:r w:rsidRPr="009C5715">
        <w:rPr>
          <w:rStyle w:val="StyleUnderline"/>
          <w:rFonts w:asciiTheme="minorHAnsi" w:hAnsiTheme="minorHAnsi"/>
        </w:rPr>
        <w:t>too vague.</w:t>
      </w:r>
      <w:r w:rsidRPr="009C5715">
        <w:rPr>
          <w:rFonts w:asciiTheme="minorHAnsi" w:hAnsiTheme="minorHAnsi"/>
          <w:sz w:val="16"/>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the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transactions which CFIUS needed to investigate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politicians representing domestic constituents with economic stakes, or spurned bidders who would benefit directly if a transaction falls through. </w:t>
      </w:r>
      <w:r w:rsidRPr="009C5715">
        <w:rPr>
          <w:rStyle w:val="StyleUnderline"/>
          <w:rFonts w:asciiTheme="minorHAnsi" w:hAnsiTheme="minorHAnsi"/>
        </w:rPr>
        <w:t>The possibility that foreign acquisitions could be threats to national security is</w:t>
      </w:r>
      <w:r w:rsidRPr="009C5715">
        <w:rPr>
          <w:rFonts w:asciiTheme="minorHAnsi" w:hAnsiTheme="minorHAnsi"/>
          <w:sz w:val="16"/>
        </w:rPr>
        <w:t xml:space="preserve"> a </w:t>
      </w:r>
      <w:r w:rsidRPr="009C5715">
        <w:rPr>
          <w:rStyle w:val="StyleUnderline"/>
          <w:rFonts w:asciiTheme="minorHAnsi" w:hAnsiTheme="minorHAnsi"/>
        </w:rPr>
        <w:t xml:space="preserve">serious </w:t>
      </w:r>
      <w:r w:rsidRPr="009C5715">
        <w:rPr>
          <w:rFonts w:asciiTheme="minorHAnsi" w:hAnsiTheme="minorHAnsi"/>
          <w:sz w:val="16"/>
        </w:rPr>
        <w:t xml:space="preserve">one, </w:t>
      </w:r>
      <w:r w:rsidRPr="009C5715">
        <w:rPr>
          <w:rStyle w:val="Emphasis"/>
          <w:rFonts w:asciiTheme="minorHAnsi" w:hAnsiTheme="minorHAnsi"/>
        </w:rPr>
        <w:t>but it should not become a pretext for</w:t>
      </w:r>
      <w:r w:rsidRPr="009C5715">
        <w:rPr>
          <w:rFonts w:asciiTheme="minorHAnsi" w:hAnsiTheme="minorHAnsi"/>
          <w:sz w:val="16"/>
        </w:rPr>
        <w:t xml:space="preserve"> the </w:t>
      </w:r>
      <w:r w:rsidRPr="009C5715">
        <w:rPr>
          <w:rStyle w:val="Emphasis"/>
          <w:rFonts w:asciiTheme="minorHAnsi" w:hAnsiTheme="minorHAnsi"/>
        </w:rPr>
        <w:t>stealth promulgation of policies in other areas</w:t>
      </w:r>
      <w:r w:rsidRPr="009C5715">
        <w:rPr>
          <w:rFonts w:asciiTheme="minorHAnsi" w:hAnsiTheme="minorHAnsi"/>
          <w:sz w:val="16"/>
        </w:rPr>
        <w:t xml:space="preserve">, </w:t>
      </w:r>
      <w:r w:rsidRPr="009C5715">
        <w:rPr>
          <w:rStyle w:val="Emphasis"/>
          <w:rFonts w:asciiTheme="minorHAnsi" w:hAnsiTheme="minorHAnsi"/>
        </w:rPr>
        <w:t>or for the defense of labor</w:t>
      </w:r>
      <w:r w:rsidRPr="009C5715">
        <w:rPr>
          <w:rStyle w:val="StyleUnderline"/>
          <w:rFonts w:asciiTheme="minorHAnsi" w:hAnsiTheme="minorHAnsi"/>
        </w:rPr>
        <w:t xml:space="preserve">, </w:t>
      </w:r>
      <w:r w:rsidRPr="009C5715">
        <w:rPr>
          <w:rStyle w:val="Emphasis"/>
          <w:rFonts w:asciiTheme="minorHAnsi" w:hAnsiTheme="minorHAnsi"/>
        </w:rPr>
        <w:t>environmental,</w:t>
      </w:r>
      <w:r w:rsidRPr="009C5715">
        <w:rPr>
          <w:rStyle w:val="StyleUnderline"/>
          <w:rFonts w:asciiTheme="minorHAnsi" w:hAnsiTheme="minorHAnsi"/>
        </w:rPr>
        <w:t xml:space="preserve"> and </w:t>
      </w:r>
      <w:r w:rsidRPr="009C5715">
        <w:rPr>
          <w:rStyle w:val="Emphasis"/>
          <w:rFonts w:asciiTheme="minorHAnsi" w:hAnsiTheme="minorHAnsi"/>
        </w:rPr>
        <w:t>industrial special interests</w:t>
      </w:r>
      <w:r w:rsidRPr="009C5715">
        <w:rPr>
          <w:rStyle w:val="StyleUnderline"/>
          <w:rFonts w:asciiTheme="minorHAnsi" w:hAnsiTheme="minorHAnsi"/>
        </w:rPr>
        <w:t xml:space="preserve">. </w:t>
      </w:r>
      <w:r w:rsidRPr="009C5715">
        <w:rPr>
          <w:rFonts w:asciiTheme="minorHAnsi" w:hAnsiTheme="minorHAnsi"/>
          <w:sz w:val="16"/>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9C5715">
        <w:rPr>
          <w:rStyle w:val="Emphasis"/>
          <w:rFonts w:asciiTheme="minorHAnsi" w:hAnsiTheme="minorHAnsi"/>
        </w:rPr>
        <w:t>the CFIUS regime can have unintended international effects</w:t>
      </w:r>
      <w:r w:rsidRPr="009C5715">
        <w:rPr>
          <w:rFonts w:asciiTheme="minorHAnsi" w:hAnsiTheme="minorHAnsi"/>
          <w:sz w:val="16"/>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groceiy store chain (Sainsbury's). large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9C5715">
        <w:rPr>
          <w:rStyle w:val="Emphasis"/>
          <w:rFonts w:asciiTheme="minorHAnsi" w:hAnsiTheme="minorHAnsi"/>
        </w:rPr>
        <w:t>On a</w:t>
      </w:r>
      <w:r w:rsidRPr="009C5715">
        <w:rPr>
          <w:rFonts w:asciiTheme="minorHAnsi" w:hAnsiTheme="minorHAnsi"/>
          <w:sz w:val="16"/>
        </w:rPr>
        <w:t xml:space="preserve"> more </w:t>
      </w:r>
      <w:r w:rsidRPr="009C5715">
        <w:rPr>
          <w:rStyle w:val="Emphasis"/>
          <w:rFonts w:asciiTheme="minorHAnsi" w:hAnsiTheme="minorHAnsi"/>
        </w:rPr>
        <w:t>global scale</w:t>
      </w:r>
      <w:r w:rsidRPr="009C5715">
        <w:rPr>
          <w:rFonts w:asciiTheme="minorHAnsi" w:hAnsiTheme="minorHAnsi"/>
          <w:sz w:val="16"/>
        </w:rPr>
        <w:t xml:space="preserve">, the </w:t>
      </w:r>
      <w:r w:rsidRPr="009C5715">
        <w:rPr>
          <w:rStyle w:val="Emphasis"/>
          <w:rFonts w:asciiTheme="minorHAnsi" w:hAnsiTheme="minorHAnsi"/>
        </w:rPr>
        <w:t>modifications</w:t>
      </w:r>
      <w:r w:rsidRPr="009C5715">
        <w:rPr>
          <w:rFonts w:asciiTheme="minorHAnsi" w:hAnsiTheme="minorHAnsi"/>
          <w:sz w:val="16"/>
        </w:rPr>
        <w:t xml:space="preserve"> </w:t>
      </w:r>
      <w:r w:rsidRPr="009C5715">
        <w:rPr>
          <w:rStyle w:val="StyleUnderline"/>
          <w:rFonts w:asciiTheme="minorHAnsi" w:hAnsiTheme="minorHAnsi"/>
        </w:rPr>
        <w:t>and the ongoing performance</w:t>
      </w:r>
      <w:r w:rsidRPr="009C5715">
        <w:rPr>
          <w:rFonts w:asciiTheme="minorHAnsi" w:hAnsiTheme="minorHAnsi"/>
          <w:sz w:val="16"/>
        </w:rPr>
        <w:t xml:space="preserve"> </w:t>
      </w:r>
      <w:r w:rsidRPr="009C5715">
        <w:rPr>
          <w:rStyle w:val="Emphasis"/>
          <w:rFonts w:asciiTheme="minorHAnsi" w:hAnsiTheme="minorHAnsi"/>
        </w:rPr>
        <w:t>of the framework regulating foreign investment in the United States are closely monitored by other countries and could well set the tone for the degree of openness to</w:t>
      </w:r>
      <w:r w:rsidRPr="009C5715">
        <w:rPr>
          <w:rFonts w:asciiTheme="minorHAnsi" w:hAnsiTheme="minorHAnsi"/>
          <w:sz w:val="16"/>
        </w:rPr>
        <w:t xml:space="preserve"> such </w:t>
      </w:r>
      <w:r w:rsidRPr="009C5715">
        <w:rPr>
          <w:rStyle w:val="Emphasis"/>
          <w:rFonts w:asciiTheme="minorHAnsi" w:hAnsiTheme="minorHAnsi"/>
        </w:rPr>
        <w:t>investment worldwide.</w:t>
      </w:r>
      <w:r w:rsidRPr="009C5715">
        <w:rPr>
          <w:rFonts w:asciiTheme="minorHAnsi" w:hAnsiTheme="minorHAnsi"/>
          <w:sz w:val="16"/>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9C5715">
        <w:rPr>
          <w:rStyle w:val="StyleUnderline"/>
          <w:rFonts w:asciiTheme="minorHAnsi" w:hAnsiTheme="minorHAnsi"/>
        </w:rPr>
        <w:t>countries</w:t>
      </w:r>
      <w:r w:rsidRPr="009C5715">
        <w:rPr>
          <w:rFonts w:asciiTheme="minorHAnsi" w:hAnsiTheme="minorHAnsi"/>
          <w:sz w:val="16"/>
        </w:rPr>
        <w:t xml:space="preserve"> view the U.S. regime as unnecessarily onerous and could attempt to create more investment-friendly frameworks that would divert foreign investment away from the United States. Others, such as China, </w:t>
      </w:r>
      <w:r w:rsidRPr="009C5715">
        <w:rPr>
          <w:rStyle w:val="StyleUnderline"/>
          <w:rFonts w:asciiTheme="minorHAnsi" w:hAnsiTheme="minorHAnsi"/>
        </w:rPr>
        <w:t>could use national security review as a pretext for blocking</w:t>
      </w:r>
      <w:r w:rsidRPr="009C5715">
        <w:rPr>
          <w:rFonts w:asciiTheme="minorHAnsi" w:hAnsiTheme="minorHAnsi"/>
          <w:sz w:val="16"/>
        </w:rPr>
        <w:t xml:space="preserve"> U.S. </w:t>
      </w:r>
      <w:r w:rsidRPr="009C5715">
        <w:rPr>
          <w:rStyle w:val="StyleUnderline"/>
          <w:rFonts w:asciiTheme="minorHAnsi" w:hAnsiTheme="minorHAnsi"/>
        </w:rPr>
        <w:t>purchases of domestic assets</w:t>
      </w:r>
      <w:r w:rsidRPr="009C5715">
        <w:rPr>
          <w:rFonts w:asciiTheme="minorHAnsi" w:hAnsiTheme="minorHAnsi"/>
          <w:sz w:val="16"/>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9C5715">
        <w:rPr>
          <w:rStyle w:val="Emphasis"/>
          <w:rFonts w:asciiTheme="minorHAnsi" w:hAnsiTheme="minorHAnsi"/>
        </w:rPr>
        <w:t>Even in cases where</w:t>
      </w:r>
      <w:r w:rsidRPr="009C5715">
        <w:rPr>
          <w:rFonts w:asciiTheme="minorHAnsi" w:hAnsiTheme="minorHAnsi"/>
          <w:sz w:val="16"/>
        </w:rPr>
        <w:t xml:space="preserve"> the </w:t>
      </w:r>
      <w:r w:rsidRPr="009C5715">
        <w:rPr>
          <w:rStyle w:val="Emphasis"/>
          <w:rFonts w:asciiTheme="minorHAnsi" w:hAnsiTheme="minorHAnsi"/>
        </w:rPr>
        <w:t>regulatory regimes do not differ formally</w:t>
      </w:r>
      <w:r w:rsidRPr="009C5715">
        <w:rPr>
          <w:rFonts w:asciiTheme="minorHAnsi" w:hAnsiTheme="minorHAnsi"/>
          <w:sz w:val="16"/>
        </w:rPr>
        <w:t xml:space="preserve">, </w:t>
      </w:r>
      <w:r w:rsidRPr="009C5715">
        <w:rPr>
          <w:rStyle w:val="Emphasis"/>
          <w:rFonts w:asciiTheme="minorHAnsi" w:hAnsiTheme="minorHAnsi"/>
        </w:rPr>
        <w:t>the cost of generating negative publicity through politicization</w:t>
      </w:r>
      <w:r w:rsidRPr="009C5715">
        <w:rPr>
          <w:rFonts w:asciiTheme="minorHAnsi" w:hAnsiTheme="minorHAnsi"/>
          <w:sz w:val="16"/>
        </w:rPr>
        <w:t xml:space="preserve"> </w:t>
      </w:r>
      <w:r w:rsidRPr="009C5715">
        <w:rPr>
          <w:rStyle w:val="Emphasis"/>
          <w:rFonts w:asciiTheme="minorHAnsi" w:hAnsiTheme="minorHAnsi"/>
        </w:rPr>
        <w:t xml:space="preserve">can be substantial. </w:t>
      </w:r>
      <w:r w:rsidRPr="009C5715">
        <w:rPr>
          <w:rFonts w:asciiTheme="minorHAnsi" w:hAnsiTheme="minorHAnsi"/>
          <w:sz w:val="16"/>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14:paraId="05C7E956" w14:textId="77777777" w:rsidR="009F6A12" w:rsidRPr="009C5715" w:rsidRDefault="009F6A12" w:rsidP="009F6A12">
      <w:pPr>
        <w:rPr>
          <w:rFonts w:asciiTheme="minorHAnsi" w:hAnsiTheme="minorHAnsi"/>
        </w:rPr>
      </w:pPr>
    </w:p>
    <w:p w14:paraId="614F30A0" w14:textId="16C6A2B9" w:rsidR="009F6A12" w:rsidRPr="009C5715" w:rsidRDefault="009F6A12" w:rsidP="009F6A12">
      <w:pPr>
        <w:pStyle w:val="Heading4"/>
        <w:rPr>
          <w:rFonts w:asciiTheme="minorHAnsi" w:hAnsiTheme="minorHAnsi"/>
        </w:rPr>
      </w:pPr>
      <w:r w:rsidRPr="009C5715">
        <w:rPr>
          <w:rFonts w:asciiTheme="minorHAnsi" w:hAnsiTheme="minorHAnsi"/>
        </w:rPr>
        <w:t xml:space="preserve">China mirrors US CFIUS enforcement. Stricter Chinese policies make </w:t>
      </w:r>
      <w:r w:rsidRPr="009C5715">
        <w:rPr>
          <w:rFonts w:asciiTheme="minorHAnsi" w:hAnsiTheme="minorHAnsi"/>
          <w:i/>
          <w:u w:val="single"/>
        </w:rPr>
        <w:t>global protectionism</w:t>
      </w:r>
      <w:r w:rsidRPr="009C5715">
        <w:rPr>
          <w:rFonts w:asciiTheme="minorHAnsi" w:hAnsiTheme="minorHAnsi"/>
        </w:rPr>
        <w:t xml:space="preserve"> inevitable.</w:t>
      </w:r>
    </w:p>
    <w:p w14:paraId="360966A8"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Bu ‘12</w:t>
      </w:r>
    </w:p>
    <w:p w14:paraId="21B41087"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 xml:space="preserve">Qingxiu Bu – PhD and Professor in Law, Centre of Transnational Legal Studies, </w:t>
      </w:r>
      <w:r w:rsidRPr="009C5715">
        <w:rPr>
          <w:rFonts w:asciiTheme="minorHAnsi" w:hAnsiTheme="minorHAnsi"/>
          <w:i/>
          <w:sz w:val="18"/>
          <w:szCs w:val="18"/>
        </w:rPr>
        <w:t>Georgetown University</w:t>
      </w:r>
      <w:r w:rsidRPr="009C5715">
        <w:rPr>
          <w:rFonts w:asciiTheme="minorHAnsi" w:hAnsiTheme="minorHAnsi"/>
          <w:sz w:val="18"/>
          <w:szCs w:val="18"/>
        </w:rPr>
        <w:t xml:space="preserve"> --  “China's National Security Review: a tit-for-tat response ?” - Law and Financial Markets Review, vol 6:5, pps. 343-356 – obtained via the Taylor &amp; Francis Database</w:t>
      </w:r>
    </w:p>
    <w:p w14:paraId="13EAC830" w14:textId="77777777" w:rsidR="009F6A12" w:rsidRPr="009C5715" w:rsidRDefault="009F6A12" w:rsidP="009F6A12">
      <w:pPr>
        <w:rPr>
          <w:rFonts w:asciiTheme="minorHAnsi" w:hAnsiTheme="minorHAnsi"/>
          <w:sz w:val="10"/>
        </w:rPr>
      </w:pPr>
      <w:r w:rsidRPr="009C5715">
        <w:rPr>
          <w:rStyle w:val="StyleUnderline"/>
          <w:rFonts w:asciiTheme="minorHAnsi" w:hAnsiTheme="minorHAnsi"/>
        </w:rPr>
        <w:t xml:space="preserve">The </w:t>
      </w:r>
      <w:r w:rsidRPr="009C5715">
        <w:rPr>
          <w:rStyle w:val="Emphasis"/>
          <w:rFonts w:asciiTheme="minorHAnsi" w:hAnsiTheme="minorHAnsi"/>
        </w:rPr>
        <w:t>Huawei</w:t>
      </w:r>
      <w:r w:rsidRPr="009C5715">
        <w:rPr>
          <w:rFonts w:asciiTheme="minorHAnsi" w:hAnsiTheme="minorHAnsi"/>
          <w:sz w:val="10"/>
        </w:rPr>
        <w:t xml:space="preserve"> </w:t>
      </w:r>
      <w:r w:rsidRPr="009C5715">
        <w:rPr>
          <w:rStyle w:val="StyleUnderline"/>
          <w:rFonts w:asciiTheme="minorHAnsi" w:hAnsiTheme="minorHAnsi"/>
        </w:rPr>
        <w:t xml:space="preserve">case represents another </w:t>
      </w:r>
      <w:r w:rsidRPr="009C5715">
        <w:rPr>
          <w:rStyle w:val="Emphasis"/>
          <w:rFonts w:asciiTheme="minorHAnsi" w:hAnsiTheme="minorHAnsi"/>
        </w:rPr>
        <w:t>high-profile rejection</w:t>
      </w:r>
      <w:r w:rsidRPr="009C5715">
        <w:rPr>
          <w:rFonts w:asciiTheme="minorHAnsi" w:hAnsiTheme="minorHAnsi"/>
          <w:sz w:val="10"/>
        </w:rPr>
        <w:t xml:space="preserve"> </w:t>
      </w:r>
      <w:r w:rsidRPr="009C5715">
        <w:rPr>
          <w:rStyle w:val="StyleUnderline"/>
          <w:rFonts w:asciiTheme="minorHAnsi" w:hAnsiTheme="minorHAnsi"/>
        </w:rPr>
        <w:t>of Chinese acquisitions on national security grounds.</w:t>
      </w:r>
      <w:r w:rsidRPr="009C5715">
        <w:rPr>
          <w:rFonts w:asciiTheme="minorHAnsi" w:hAnsiTheme="minorHAnsi"/>
          <w:sz w:val="10"/>
        </w:rPr>
        <w:t xml:space="preserve"> The unsuccessful transaction may not indicate general hostility to Chinese investment. </w:t>
      </w:r>
      <w:r w:rsidRPr="009C5715">
        <w:rPr>
          <w:rStyle w:val="StyleUnderline"/>
          <w:rFonts w:asciiTheme="minorHAnsi" w:hAnsiTheme="minorHAnsi"/>
        </w:rPr>
        <w:t>It shows CFIUS</w:t>
      </w:r>
      <w:r w:rsidRPr="009C5715">
        <w:rPr>
          <w:rFonts w:asciiTheme="minorHAnsi" w:hAnsiTheme="minorHAnsi"/>
          <w:sz w:val="10"/>
        </w:rPr>
        <w:t xml:space="preserve">s interest in </w:t>
      </w:r>
      <w:r w:rsidRPr="009C5715">
        <w:rPr>
          <w:rStyle w:val="StyleUnderline"/>
          <w:rFonts w:asciiTheme="minorHAnsi" w:hAnsiTheme="minorHAnsi"/>
        </w:rPr>
        <w:t>protecting</w:t>
      </w:r>
      <w:r w:rsidRPr="009C5715">
        <w:rPr>
          <w:rFonts w:asciiTheme="minorHAnsi" w:hAnsiTheme="minorHAnsi"/>
          <w:sz w:val="10"/>
        </w:rPr>
        <w:t xml:space="preserve"> critical</w:t>
      </w:r>
      <w:r w:rsidRPr="009C5715">
        <w:rPr>
          <w:rStyle w:val="StyleUnderline"/>
          <w:rFonts w:asciiTheme="minorHAnsi" w:hAnsiTheme="minorHAnsi"/>
        </w:rPr>
        <w:t xml:space="preserve"> technology within</w:t>
      </w:r>
      <w:r w:rsidRPr="009C5715">
        <w:rPr>
          <w:rFonts w:asciiTheme="minorHAnsi" w:hAnsiTheme="minorHAnsi"/>
          <w:sz w:val="10"/>
        </w:rPr>
        <w:t xml:space="preserve"> the context of</w:t>
      </w:r>
      <w:r w:rsidRPr="009C5715">
        <w:rPr>
          <w:rStyle w:val="StyleUnderline"/>
          <w:rFonts w:asciiTheme="minorHAnsi" w:hAnsiTheme="minorHAnsi"/>
        </w:rPr>
        <w:t xml:space="preserve"> its </w:t>
      </w:r>
      <w:r w:rsidRPr="009C5715">
        <w:rPr>
          <w:rStyle w:val="Emphasis"/>
          <w:rFonts w:asciiTheme="minorHAnsi" w:hAnsiTheme="minorHAnsi"/>
        </w:rPr>
        <w:t>broad mandate</w:t>
      </w:r>
      <w:r w:rsidRPr="009C5715">
        <w:rPr>
          <w:rStyle w:val="StyleUnderline"/>
          <w:rFonts w:asciiTheme="minorHAnsi" w:hAnsiTheme="minorHAnsi"/>
        </w:rPr>
        <w:t xml:space="preserve"> of national security</w:t>
      </w:r>
      <w:r w:rsidRPr="009C5715">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9C5715">
        <w:rPr>
          <w:rStyle w:val="StyleUnderline"/>
          <w:rFonts w:asciiTheme="minorHAnsi" w:hAnsiTheme="minorHAnsi"/>
        </w:rPr>
        <w:t xml:space="preserve">The rejection of the </w:t>
      </w:r>
      <w:r w:rsidRPr="009C5715">
        <w:rPr>
          <w:rStyle w:val="Emphasis"/>
          <w:rFonts w:asciiTheme="minorHAnsi" w:hAnsiTheme="minorHAnsi"/>
        </w:rPr>
        <w:t>Huawei</w:t>
      </w:r>
      <w:r w:rsidRPr="009C5715">
        <w:rPr>
          <w:rFonts w:asciiTheme="minorHAnsi" w:hAnsiTheme="minorHAnsi"/>
          <w:sz w:val="10"/>
        </w:rPr>
        <w:t xml:space="preserve">-3Leaf </w:t>
      </w:r>
      <w:r w:rsidRPr="009C5715">
        <w:rPr>
          <w:rStyle w:val="StyleUnderline"/>
          <w:rFonts w:asciiTheme="minorHAnsi" w:hAnsiTheme="minorHAnsi"/>
        </w:rPr>
        <w:t>transaction might be</w:t>
      </w:r>
      <w:r w:rsidRPr="009C5715">
        <w:rPr>
          <w:rFonts w:asciiTheme="minorHAnsi" w:hAnsiTheme="minorHAnsi"/>
          <w:sz w:val="10"/>
        </w:rPr>
        <w:t xml:space="preserve"> interrelated as </w:t>
      </w:r>
      <w:r w:rsidRPr="009C5715">
        <w:rPr>
          <w:rStyle w:val="StyleUnderline"/>
          <w:rFonts w:asciiTheme="minorHAnsi" w:hAnsiTheme="minorHAnsi"/>
        </w:rPr>
        <w:t>part of a broader protectionist shift in US investment policy</w:t>
      </w:r>
      <w:r w:rsidRPr="009C5715">
        <w:rPr>
          <w:rFonts w:asciiTheme="minorHAnsi" w:hAnsiTheme="minorHAnsi"/>
          <w:sz w:val="10"/>
        </w:rPr>
        <w:t xml:space="preserve"> under the FINSA 2007 umbrella. It is argued that </w:t>
      </w:r>
      <w:r w:rsidRPr="009C5715">
        <w:rPr>
          <w:rStyle w:val="StyleUnderline"/>
          <w:rFonts w:asciiTheme="minorHAnsi" w:hAnsiTheme="minorHAnsi"/>
        </w:rPr>
        <w:t>Congress might have interfered in the deals under the pretext of national security.</w:t>
      </w:r>
      <w:r w:rsidRPr="009C5715">
        <w:rPr>
          <w:rFonts w:asciiTheme="minorHAnsi" w:hAnsiTheme="minorHAnsi"/>
          <w:sz w:val="10"/>
        </w:rPr>
        <w:t xml:space="preserve">73 </w:t>
      </w:r>
      <w:r w:rsidRPr="009C5715">
        <w:rPr>
          <w:rStyle w:val="Emphasis"/>
          <w:rFonts w:asciiTheme="minorHAnsi" w:hAnsiTheme="minorHAnsi"/>
        </w:rPr>
        <w:t xml:space="preserve">CFIUS exercises </w:t>
      </w:r>
      <w:r w:rsidRPr="009C5715">
        <w:rPr>
          <w:rFonts w:asciiTheme="minorHAnsi" w:hAnsiTheme="minorHAnsi"/>
          <w:sz w:val="10"/>
        </w:rPr>
        <w:t xml:space="preserve">broad and </w:t>
      </w:r>
      <w:r w:rsidRPr="009C5715">
        <w:rPr>
          <w:rStyle w:val="Emphasis"/>
          <w:rFonts w:asciiTheme="minorHAnsi" w:hAnsiTheme="minorHAnsi"/>
        </w:rPr>
        <w:t>vague discretion</w:t>
      </w:r>
      <w:r w:rsidRPr="009C5715">
        <w:rPr>
          <w:rFonts w:asciiTheme="minorHAnsi" w:hAnsiTheme="minorHAnsi"/>
          <w:sz w:val="10"/>
        </w:rPr>
        <w:t xml:space="preserve"> </w:t>
      </w:r>
      <w:r w:rsidRPr="009C5715">
        <w:rPr>
          <w:rStyle w:val="StyleUnderline"/>
          <w:rFonts w:asciiTheme="minorHAnsi" w:hAnsiTheme="minorHAnsi"/>
        </w:rPr>
        <w:t>to assess national security</w:t>
      </w:r>
      <w:r w:rsidRPr="009C5715">
        <w:rPr>
          <w:rFonts w:asciiTheme="minorHAnsi" w:hAnsiTheme="minorHAnsi"/>
          <w:sz w:val="10"/>
        </w:rPr>
        <w:t xml:space="preserve"> </w:t>
      </w:r>
      <w:r w:rsidRPr="009C5715">
        <w:rPr>
          <w:rStyle w:val="StyleUnderline"/>
          <w:rFonts w:asciiTheme="minorHAnsi" w:hAnsiTheme="minorHAnsi"/>
        </w:rPr>
        <w:t>on a case-by-case basis</w:t>
      </w:r>
      <w:r w:rsidRPr="009C5715">
        <w:rPr>
          <w:rFonts w:asciiTheme="minorHAnsi" w:hAnsiTheme="minorHAnsi"/>
          <w:sz w:val="10"/>
        </w:rPr>
        <w:t xml:space="preserve">, </w:t>
      </w:r>
      <w:r w:rsidRPr="009C5715">
        <w:rPr>
          <w:rStyle w:val="StyleUnderline"/>
          <w:rFonts w:asciiTheme="minorHAnsi" w:hAnsiTheme="minorHAnsi"/>
        </w:rPr>
        <w:t>which may result in inconsistent interpretations.</w:t>
      </w:r>
      <w:r w:rsidRPr="009C5715">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9C5715">
        <w:rPr>
          <w:rStyle w:val="StyleUnderline"/>
          <w:rFonts w:asciiTheme="minorHAnsi" w:hAnsiTheme="minorHAnsi"/>
        </w:rPr>
        <w:t>US</w:t>
      </w:r>
      <w:r w:rsidRPr="009C5715">
        <w:rPr>
          <w:rFonts w:asciiTheme="minorHAnsi" w:hAnsiTheme="minorHAnsi"/>
          <w:sz w:val="10"/>
        </w:rPr>
        <w:t xml:space="preserve">'s </w:t>
      </w:r>
      <w:r w:rsidRPr="009C5715">
        <w:rPr>
          <w:rStyle w:val="StyleUnderline"/>
          <w:rFonts w:asciiTheme="minorHAnsi" w:hAnsiTheme="minorHAnsi"/>
        </w:rPr>
        <w:t>safeguarding</w:t>
      </w:r>
      <w:r w:rsidRPr="009C5715">
        <w:rPr>
          <w:rFonts w:asciiTheme="minorHAnsi" w:hAnsiTheme="minorHAnsi"/>
          <w:sz w:val="10"/>
        </w:rPr>
        <w:t xml:space="preserve"> </w:t>
      </w:r>
      <w:r w:rsidRPr="009C5715">
        <w:rPr>
          <w:rStyle w:val="StyleUnderline"/>
          <w:rFonts w:asciiTheme="minorHAnsi" w:hAnsiTheme="minorHAnsi"/>
        </w:rPr>
        <w:t>measures are likely to</w:t>
      </w:r>
      <w:r w:rsidRPr="009C5715">
        <w:rPr>
          <w:rStyle w:val="Emphasis"/>
          <w:rFonts w:asciiTheme="minorHAnsi" w:hAnsiTheme="minorHAnsi"/>
        </w:rPr>
        <w:t xml:space="preserve"> have a great influence</w:t>
      </w:r>
      <w:r w:rsidRPr="009C5715">
        <w:rPr>
          <w:rStyle w:val="StyleUnderline"/>
          <w:rFonts w:asciiTheme="minorHAnsi" w:hAnsiTheme="minorHAnsi"/>
        </w:rPr>
        <w:t xml:space="preserve"> </w:t>
      </w:r>
      <w:r w:rsidRPr="009C5715">
        <w:rPr>
          <w:rFonts w:asciiTheme="minorHAnsi" w:hAnsiTheme="minorHAnsi"/>
          <w:sz w:val="10"/>
        </w:rPr>
        <w:t>up</w:t>
      </w:r>
      <w:r w:rsidRPr="009C5715">
        <w:rPr>
          <w:rStyle w:val="StyleUnderline"/>
          <w:rFonts w:asciiTheme="minorHAnsi" w:hAnsiTheme="minorHAnsi"/>
        </w:rPr>
        <w:t>on how China will shape its own</w:t>
      </w:r>
      <w:r w:rsidRPr="009C5715">
        <w:rPr>
          <w:rFonts w:asciiTheme="minorHAnsi" w:hAnsiTheme="minorHAnsi"/>
          <w:sz w:val="10"/>
        </w:rPr>
        <w:t xml:space="preserve"> foreign investment regulations and </w:t>
      </w:r>
      <w:r w:rsidRPr="009C5715">
        <w:rPr>
          <w:rStyle w:val="StyleUnderline"/>
          <w:rFonts w:asciiTheme="minorHAnsi" w:hAnsiTheme="minorHAnsi"/>
        </w:rPr>
        <w:t>procedures</w:t>
      </w:r>
      <w:r w:rsidRPr="009C5715">
        <w:rPr>
          <w:rFonts w:asciiTheme="minorHAnsi" w:hAnsiTheme="minorHAnsi"/>
          <w:sz w:val="10"/>
        </w:rPr>
        <w:t xml:space="preserve">.75 After all, </w:t>
      </w:r>
      <w:r w:rsidRPr="009C5715">
        <w:rPr>
          <w:rStyle w:val="StyleUnderline"/>
          <w:rFonts w:asciiTheme="minorHAnsi" w:hAnsiTheme="minorHAnsi"/>
        </w:rPr>
        <w:t xml:space="preserve">China has long </w:t>
      </w:r>
      <w:r w:rsidRPr="009C5715">
        <w:rPr>
          <w:rStyle w:val="Emphasis"/>
          <w:rFonts w:asciiTheme="minorHAnsi" w:hAnsiTheme="minorHAnsi"/>
        </w:rPr>
        <w:t>been mirroring</w:t>
      </w:r>
      <w:r w:rsidRPr="009C5715">
        <w:rPr>
          <w:rFonts w:asciiTheme="minorHAnsi" w:hAnsiTheme="minorHAnsi"/>
          <w:sz w:val="10"/>
        </w:rPr>
        <w:t xml:space="preserve"> the </w:t>
      </w:r>
      <w:r w:rsidRPr="009C5715">
        <w:rPr>
          <w:rStyle w:val="StyleUnderline"/>
          <w:rFonts w:asciiTheme="minorHAnsi" w:hAnsiTheme="minorHAnsi"/>
        </w:rPr>
        <w:t>US</w:t>
      </w:r>
      <w:r w:rsidRPr="009C5715">
        <w:rPr>
          <w:rFonts w:asciiTheme="minorHAnsi" w:hAnsiTheme="minorHAnsi"/>
          <w:sz w:val="10"/>
        </w:rPr>
        <w:t xml:space="preserve">'s </w:t>
      </w:r>
      <w:r w:rsidRPr="009C5715">
        <w:rPr>
          <w:rStyle w:val="StyleUnderline"/>
          <w:rFonts w:asciiTheme="minorHAnsi" w:hAnsiTheme="minorHAnsi"/>
        </w:rPr>
        <w:t>operational models</w:t>
      </w:r>
      <w:r w:rsidRPr="009C5715">
        <w:rPr>
          <w:rFonts w:asciiTheme="minorHAnsi" w:hAnsiTheme="minorHAnsi"/>
          <w:sz w:val="10"/>
        </w:rPr>
        <w:t xml:space="preserve"> in most sophisticated legislative reforms and judicial practice. </w:t>
      </w:r>
      <w:r w:rsidRPr="009C5715">
        <w:rPr>
          <w:rStyle w:val="StyleUnderline"/>
          <w:rFonts w:asciiTheme="minorHAnsi" w:hAnsiTheme="minorHAnsi"/>
        </w:rPr>
        <w:t>The</w:t>
      </w:r>
      <w:r w:rsidRPr="009C5715">
        <w:rPr>
          <w:rFonts w:asciiTheme="minorHAnsi" w:hAnsiTheme="minorHAnsi"/>
          <w:sz w:val="10"/>
        </w:rPr>
        <w:t xml:space="preserve"> continually </w:t>
      </w:r>
      <w:r w:rsidRPr="009C5715">
        <w:rPr>
          <w:rStyle w:val="StyleUnderline"/>
          <w:rFonts w:asciiTheme="minorHAnsi" w:hAnsiTheme="minorHAnsi"/>
        </w:rPr>
        <w:t>perceived use of</w:t>
      </w:r>
      <w:r w:rsidRPr="009C5715">
        <w:rPr>
          <w:rFonts w:asciiTheme="minorHAnsi" w:hAnsiTheme="minorHAnsi"/>
          <w:sz w:val="10"/>
        </w:rPr>
        <w:t xml:space="preserve"> the </w:t>
      </w:r>
      <w:r w:rsidRPr="009C5715">
        <w:rPr>
          <w:rStyle w:val="StyleUnderline"/>
          <w:rFonts w:asciiTheme="minorHAnsi" w:hAnsiTheme="minorHAnsi"/>
        </w:rPr>
        <w:t>CFIUS as a tool of economic protectionism could lead to retaliation</w:t>
      </w:r>
      <w:r w:rsidRPr="009C5715">
        <w:rPr>
          <w:rFonts w:asciiTheme="minorHAnsi" w:hAnsiTheme="minorHAnsi"/>
          <w:sz w:val="10"/>
        </w:rPr>
        <w:t xml:space="preserve"> in the form of restriction of US foreign investment.76 </w:t>
      </w:r>
      <w:r w:rsidRPr="009C5715">
        <w:rPr>
          <w:rStyle w:val="StyleUnderline"/>
          <w:rFonts w:asciiTheme="minorHAnsi" w:hAnsiTheme="minorHAnsi"/>
        </w:rPr>
        <w:t>If the US is seen as using national security review</w:t>
      </w:r>
      <w:r w:rsidRPr="009C5715">
        <w:rPr>
          <w:rFonts w:asciiTheme="minorHAnsi" w:hAnsiTheme="minorHAnsi"/>
          <w:sz w:val="10"/>
        </w:rPr>
        <w:t xml:space="preserve"> </w:t>
      </w:r>
      <w:r w:rsidRPr="009C5715">
        <w:rPr>
          <w:rStyle w:val="StyleUnderline"/>
          <w:rFonts w:asciiTheme="minorHAnsi" w:hAnsiTheme="minorHAnsi"/>
        </w:rPr>
        <w:t>to engage in protectionism</w:t>
      </w:r>
      <w:r w:rsidRPr="009C5715">
        <w:rPr>
          <w:rFonts w:asciiTheme="minorHAnsi" w:hAnsiTheme="minorHAnsi"/>
          <w:sz w:val="10"/>
        </w:rPr>
        <w:t xml:space="preserve">, </w:t>
      </w:r>
      <w:r w:rsidRPr="009C5715">
        <w:rPr>
          <w:rStyle w:val="StyleUnderline"/>
          <w:rFonts w:asciiTheme="minorHAnsi" w:hAnsiTheme="minorHAnsi"/>
        </w:rPr>
        <w:t xml:space="preserve">this could provoke </w:t>
      </w:r>
      <w:r w:rsidRPr="009C5715">
        <w:rPr>
          <w:rStyle w:val="Emphasis"/>
          <w:rFonts w:asciiTheme="minorHAnsi" w:hAnsiTheme="minorHAnsi"/>
        </w:rPr>
        <w:t>a protectionist backlash</w:t>
      </w:r>
      <w:r w:rsidRPr="009C5715">
        <w:rPr>
          <w:rStyle w:val="StyleUnderline"/>
          <w:rFonts w:asciiTheme="minorHAnsi" w:hAnsiTheme="minorHAnsi"/>
        </w:rPr>
        <w:t>.</w:t>
      </w:r>
      <w:r w:rsidRPr="009C5715">
        <w:rPr>
          <w:rFonts w:asciiTheme="minorHAnsi" w:hAnsiTheme="minorHAnsi"/>
          <w:sz w:val="10"/>
        </w:rPr>
        <w:t xml:space="preserve">77 China may view the US's actions in CNOOC—Unocal as a hostile attempt to prevent Chinas overseas expansion. There is concern that such protectionist actions would lead to a form of legalised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foster,80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The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results in actual control; 2. involves key industries; 3. has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9C5715">
        <w:rPr>
          <w:rStyle w:val="StyleUnderline"/>
          <w:rFonts w:asciiTheme="minorHAnsi" w:hAnsiTheme="minorHAnsi"/>
        </w:rPr>
        <w:t>modelled after CFIUS</w:t>
      </w:r>
      <w:r w:rsidRPr="009C5715">
        <w:rPr>
          <w:rFonts w:asciiTheme="minorHAnsi" w:hAnsiTheme="minorHAnsi"/>
          <w:sz w:val="10"/>
        </w:rPr>
        <w:t xml:space="preserve">'s practice of separating antitrust reviews from NSRs,94 </w:t>
      </w:r>
      <w:r w:rsidRPr="009C5715">
        <w:rPr>
          <w:rStyle w:val="StyleUnderline"/>
          <w:rFonts w:asciiTheme="minorHAnsi" w:hAnsiTheme="minorHAnsi"/>
        </w:rPr>
        <w:t>neither</w:t>
      </w:r>
      <w:r w:rsidRPr="009C5715">
        <w:rPr>
          <w:rFonts w:asciiTheme="minorHAnsi" w:hAnsiTheme="minorHAnsi"/>
          <w:sz w:val="10"/>
        </w:rPr>
        <w:t xml:space="preserve"> Article 12 of the M&amp;A </w:t>
      </w:r>
      <w:r w:rsidRPr="009C5715">
        <w:rPr>
          <w:rStyle w:val="StyleUnderline"/>
          <w:rFonts w:asciiTheme="minorHAnsi" w:hAnsiTheme="minorHAnsi"/>
        </w:rPr>
        <w:t xml:space="preserve">Rule </w:t>
      </w:r>
      <w:r w:rsidRPr="009C5715">
        <w:rPr>
          <w:rFonts w:asciiTheme="minorHAnsi" w:hAnsiTheme="minorHAnsi"/>
          <w:sz w:val="10"/>
        </w:rPr>
        <w:t xml:space="preserve">nor Article 31 of AML 2008 </w:t>
      </w:r>
      <w:r w:rsidRPr="009C5715">
        <w:rPr>
          <w:rStyle w:val="StyleUnderline"/>
          <w:rFonts w:asciiTheme="minorHAnsi" w:hAnsiTheme="minorHAnsi"/>
        </w:rPr>
        <w:t>provides adequate guidance on the nature of China's NSR for</w:t>
      </w:r>
      <w:r w:rsidRPr="009C5715">
        <w:rPr>
          <w:rFonts w:asciiTheme="minorHAnsi" w:hAnsiTheme="minorHAnsi"/>
          <w:sz w:val="10"/>
        </w:rPr>
        <w:t xml:space="preserve"> Chinese authorities charged with the task or </w:t>
      </w:r>
      <w:r w:rsidRPr="009C5715">
        <w:rPr>
          <w:rStyle w:val="StyleUnderline"/>
          <w:rFonts w:asciiTheme="minorHAnsi" w:hAnsiTheme="minorHAnsi"/>
        </w:rPr>
        <w:t>foreign investors</w:t>
      </w:r>
      <w:r w:rsidRPr="009C5715">
        <w:rPr>
          <w:rFonts w:asciiTheme="minorHAnsi" w:hAnsiTheme="minorHAnsi"/>
          <w:sz w:val="10"/>
        </w:rPr>
        <w:t xml:space="preserve"> considering an acquisition.95 </w:t>
      </w:r>
      <w:r w:rsidRPr="009C5715">
        <w:rPr>
          <w:rStyle w:val="StyleUnderline"/>
          <w:rFonts w:asciiTheme="minorHAnsi" w:hAnsiTheme="minorHAnsi"/>
        </w:rPr>
        <w:t xml:space="preserve">They </w:t>
      </w:r>
      <w:r w:rsidRPr="009C5715">
        <w:rPr>
          <w:rFonts w:asciiTheme="minorHAnsi" w:hAnsiTheme="minorHAnsi"/>
          <w:sz w:val="10"/>
        </w:rPr>
        <w:t xml:space="preserve">have </w:t>
      </w:r>
      <w:r w:rsidRPr="009C5715">
        <w:rPr>
          <w:rStyle w:val="StyleUnderline"/>
          <w:rFonts w:asciiTheme="minorHAnsi" w:hAnsiTheme="minorHAnsi"/>
        </w:rPr>
        <w:t>spark</w:t>
      </w:r>
      <w:r w:rsidRPr="009C5715">
        <w:rPr>
          <w:rFonts w:asciiTheme="minorHAnsi" w:hAnsiTheme="minorHAnsi"/>
          <w:sz w:val="10"/>
        </w:rPr>
        <w:t xml:space="preserve">ed </w:t>
      </w:r>
      <w:r w:rsidRPr="009C5715">
        <w:rPr>
          <w:rStyle w:val="StyleUnderline"/>
          <w:rFonts w:asciiTheme="minorHAnsi" w:hAnsiTheme="minorHAnsi"/>
        </w:rPr>
        <w:t>concern</w:t>
      </w:r>
      <w:r w:rsidRPr="009C5715">
        <w:rPr>
          <w:rFonts w:asciiTheme="minorHAnsi" w:hAnsiTheme="minorHAnsi"/>
          <w:sz w:val="10"/>
        </w:rPr>
        <w:t xml:space="preserve">s </w:t>
      </w:r>
      <w:r w:rsidRPr="009C5715">
        <w:rPr>
          <w:rStyle w:val="StyleUnderline"/>
          <w:rFonts w:asciiTheme="minorHAnsi" w:hAnsiTheme="minorHAnsi"/>
        </w:rPr>
        <w:t>among foreign investors that future acquisitions will be subject to much tighter control</w:t>
      </w:r>
      <w:r w:rsidRPr="009C5715">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9C5715">
        <w:rPr>
          <w:rStyle w:val="StyleUnderline"/>
          <w:rFonts w:asciiTheme="minorHAnsi" w:hAnsiTheme="minorHAnsi"/>
        </w:rPr>
        <w:t>It remains to be seen how strictly the government will enforce the NSR regime.</w:t>
      </w:r>
      <w:r w:rsidRPr="009C5715">
        <w:rPr>
          <w:rFonts w:asciiTheme="minorHAnsi" w:hAnsiTheme="minorHAnsi"/>
          <w:sz w:val="10"/>
        </w:rPr>
        <w:t xml:space="preserve"> MOFCOM, NDRC and other relevant governmental agen-cies will look both at the substance and actual impact of the arrangements as to whether an M&amp;A transaction falls within the scope of a security review. 2. Scope Both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9C5715">
        <w:rPr>
          <w:rStyle w:val="StyleUnderline"/>
          <w:rFonts w:asciiTheme="minorHAnsi" w:hAnsiTheme="minorHAnsi"/>
        </w:rPr>
        <w:t xml:space="preserve">a reasonable NSR </w:t>
      </w:r>
      <w:r w:rsidRPr="009C5715">
        <w:rPr>
          <w:rStyle w:val="Emphasis"/>
          <w:rFonts w:asciiTheme="minorHAnsi" w:hAnsiTheme="minorHAnsi"/>
        </w:rPr>
        <w:t>will contribute enormously to</w:t>
      </w:r>
      <w:r w:rsidRPr="009C5715">
        <w:rPr>
          <w:rStyle w:val="StyleUnderline"/>
          <w:rFonts w:asciiTheme="minorHAnsi" w:hAnsiTheme="minorHAnsi"/>
        </w:rPr>
        <w:t xml:space="preserve"> </w:t>
      </w:r>
      <w:r w:rsidRPr="009C5715">
        <w:rPr>
          <w:rFonts w:asciiTheme="minorHAnsi" w:hAnsiTheme="minorHAnsi"/>
          <w:sz w:val="10"/>
        </w:rPr>
        <w:t xml:space="preserve">the reform of </w:t>
      </w:r>
      <w:r w:rsidRPr="009C5715">
        <w:rPr>
          <w:rStyle w:val="Emphasis"/>
          <w:rFonts w:asciiTheme="minorHAnsi" w:hAnsiTheme="minorHAnsi"/>
        </w:rPr>
        <w:t>a healthier global investment environment</w:t>
      </w:r>
      <w:r w:rsidRPr="009C5715">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The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sectors,110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9C5715">
        <w:rPr>
          <w:rStyle w:val="StyleUnderline"/>
          <w:rFonts w:asciiTheme="minorHAnsi" w:hAnsiTheme="minorHAnsi"/>
        </w:rPr>
        <w:t>Whether they will constitute serious obstacles for foreign companies will depend largely upon how the rules are applied in practice</w:t>
      </w:r>
      <w:r w:rsidRPr="009C5715">
        <w:rPr>
          <w:rFonts w:asciiTheme="minorHAnsi" w:hAnsiTheme="minorHAnsi"/>
          <w:sz w:val="10"/>
        </w:rPr>
        <w:t xml:space="preserve">. There is a general trend towards economic protectionism. Some </w:t>
      </w:r>
      <w:r w:rsidRPr="009C5715">
        <w:rPr>
          <w:rStyle w:val="StyleUnderline"/>
          <w:rFonts w:asciiTheme="minorHAnsi" w:hAnsiTheme="minorHAnsi"/>
        </w:rPr>
        <w:t>restrictions on the ground of national security</w:t>
      </w:r>
      <w:r w:rsidRPr="009C5715">
        <w:rPr>
          <w:rFonts w:asciiTheme="minorHAnsi" w:hAnsiTheme="minorHAnsi"/>
          <w:sz w:val="10"/>
        </w:rPr>
        <w:t xml:space="preserve"> have </w:t>
      </w:r>
      <w:r w:rsidRPr="009C5715">
        <w:rPr>
          <w:rStyle w:val="Emphasis"/>
          <w:rFonts w:asciiTheme="minorHAnsi" w:hAnsiTheme="minorHAnsi"/>
        </w:rPr>
        <w:t>provoke</w:t>
      </w:r>
      <w:r w:rsidRPr="009C5715">
        <w:rPr>
          <w:rFonts w:asciiTheme="minorHAnsi" w:hAnsiTheme="minorHAnsi"/>
          <w:sz w:val="10"/>
        </w:rPr>
        <w:t xml:space="preserve">d </w:t>
      </w:r>
      <w:r w:rsidRPr="009C5715">
        <w:rPr>
          <w:rStyle w:val="StyleUnderline"/>
          <w:rFonts w:asciiTheme="minorHAnsi" w:hAnsiTheme="minorHAnsi"/>
        </w:rPr>
        <w:t>a wave of investment protectionism</w:t>
      </w:r>
      <w:r w:rsidRPr="009C5715">
        <w:rPr>
          <w:rFonts w:asciiTheme="minorHAnsi" w:hAnsiTheme="minorHAnsi"/>
          <w:sz w:val="10"/>
        </w:rPr>
        <w:t xml:space="preserve">, </w:t>
      </w:r>
      <w:r w:rsidRPr="009C5715">
        <w:rPr>
          <w:rStyle w:val="StyleUnderline"/>
          <w:rFonts w:asciiTheme="minorHAnsi" w:hAnsiTheme="minorHAnsi"/>
        </w:rPr>
        <w:t>which may</w:t>
      </w:r>
      <w:r w:rsidRPr="009C5715">
        <w:rPr>
          <w:rFonts w:asciiTheme="minorHAnsi" w:hAnsiTheme="minorHAnsi"/>
          <w:sz w:val="10"/>
        </w:rPr>
        <w:t xml:space="preserve"> undermine globalisation and </w:t>
      </w:r>
      <w:r w:rsidRPr="009C5715">
        <w:rPr>
          <w:rStyle w:val="StyleUnderline"/>
          <w:rFonts w:asciiTheme="minorHAnsi" w:hAnsiTheme="minorHAnsi"/>
        </w:rPr>
        <w:t>harm the global economy.</w:t>
      </w:r>
      <w:r w:rsidRPr="009C5715">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r w:rsidRPr="009C5715">
        <w:rPr>
          <w:rStyle w:val="StyleUnderline"/>
          <w:rFonts w:asciiTheme="minorHAnsi" w:hAnsiTheme="minorHAnsi"/>
        </w:rPr>
        <w:t>All</w:t>
      </w:r>
      <w:r w:rsidRPr="009C5715">
        <w:rPr>
          <w:rFonts w:asciiTheme="minorHAnsi" w:hAnsiTheme="minorHAnsi"/>
          <w:sz w:val="10"/>
        </w:rPr>
        <w:t xml:space="preserve"> recipient </w:t>
      </w:r>
      <w:r w:rsidRPr="009C5715">
        <w:rPr>
          <w:rStyle w:val="StyleUnderline"/>
          <w:rFonts w:asciiTheme="minorHAnsi" w:hAnsiTheme="minorHAnsi"/>
        </w:rPr>
        <w:t>countries have rules in place regulating</w:t>
      </w:r>
      <w:r w:rsidRPr="009C5715">
        <w:rPr>
          <w:rFonts w:asciiTheme="minorHAnsi" w:hAnsiTheme="minorHAnsi"/>
          <w:sz w:val="10"/>
        </w:rPr>
        <w:t xml:space="preserve"> the entry of </w:t>
      </w:r>
      <w:r w:rsidRPr="009C5715">
        <w:rPr>
          <w:rStyle w:val="StyleUnderline"/>
          <w:rFonts w:asciiTheme="minorHAnsi" w:hAnsiTheme="minorHAnsi"/>
        </w:rPr>
        <w:t>foreign</w:t>
      </w:r>
      <w:r w:rsidRPr="009C5715">
        <w:rPr>
          <w:rFonts w:asciiTheme="minorHAnsi" w:hAnsiTheme="minorHAnsi"/>
          <w:sz w:val="10"/>
        </w:rPr>
        <w:t xml:space="preserve"> capital and </w:t>
      </w:r>
      <w:r w:rsidRPr="009C5715">
        <w:rPr>
          <w:rStyle w:val="StyleUnderline"/>
          <w:rFonts w:asciiTheme="minorHAnsi" w:hAnsiTheme="minorHAnsi"/>
        </w:rPr>
        <w:t>investment.</w:t>
      </w:r>
      <w:r w:rsidRPr="009C5715">
        <w:rPr>
          <w:rFonts w:asciiTheme="minorHAnsi" w:hAnsiTheme="minorHAnsi"/>
          <w:sz w:val="10"/>
        </w:rPr>
        <w:t xml:space="preserve"> Foreign investors are usually constrained to invest in strategic or sensitive sectors. </w:t>
      </w:r>
      <w:r w:rsidRPr="009C5715">
        <w:rPr>
          <w:rStyle w:val="StyleUnderline"/>
          <w:rFonts w:asciiTheme="minorHAnsi" w:hAnsiTheme="minorHAnsi"/>
        </w:rPr>
        <w:t xml:space="preserve">Increasingly protectionist policies have been put forward even in free market economies following the financial crisis </w:t>
      </w:r>
      <w:r w:rsidRPr="009C5715">
        <w:rPr>
          <w:rStyle w:val="Emphasis"/>
          <w:rFonts w:asciiTheme="minorHAnsi" w:hAnsiTheme="minorHAnsi"/>
        </w:rPr>
        <w:t>across jurisdictions.</w:t>
      </w:r>
      <w:r w:rsidRPr="009C5715">
        <w:rPr>
          <w:rFonts w:asciiTheme="minorHAnsi" w:hAnsiTheme="minorHAnsi"/>
          <w:sz w:val="10"/>
        </w:rPr>
        <w:t xml:space="preserve">123 </w:t>
      </w:r>
      <w:r w:rsidRPr="009C5715">
        <w:rPr>
          <w:rStyle w:val="StyleUnderline"/>
          <w:rFonts w:asciiTheme="minorHAnsi" w:hAnsiTheme="minorHAnsi"/>
        </w:rPr>
        <w:t>Economic nationalism</w:t>
      </w:r>
      <w:r w:rsidRPr="009C5715">
        <w:rPr>
          <w:rFonts w:asciiTheme="minorHAnsi" w:hAnsiTheme="minorHAnsi"/>
          <w:sz w:val="10"/>
        </w:rPr>
        <w:t xml:space="preserve">, the desire to protect a nation's champion firms or defend against monopoly by another nations enterprises </w:t>
      </w:r>
      <w:r w:rsidRPr="009C5715">
        <w:rPr>
          <w:rStyle w:val="StyleUnderline"/>
          <w:rFonts w:asciiTheme="minorHAnsi" w:hAnsiTheme="minorHAnsi"/>
        </w:rPr>
        <w:t>has prevailed</w:t>
      </w:r>
      <w:r w:rsidRPr="009C5715">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9C5715">
        <w:rPr>
          <w:rStyle w:val="StyleUnderline"/>
          <w:rFonts w:asciiTheme="minorHAnsi" w:hAnsiTheme="minorHAnsi"/>
        </w:rPr>
        <w:t>The biggest problem may not be outright protectionism, but the failure of host countries to take account of how their domestic policies affect their investment partners</w:t>
      </w:r>
      <w:r w:rsidRPr="009C5715">
        <w:rPr>
          <w:rFonts w:asciiTheme="minorHAnsi" w:hAnsiTheme="minorHAnsi"/>
          <w:sz w:val="10"/>
        </w:rPr>
        <w:t xml:space="preserve">. MOFCOMs final decision against Carlyles acquisition of XCMC127 was announced only a few months after the CNOOC-Unocal debacle in the US. The M&amp;As Rule 2006 can arguably be seen as a response to the perceived protectionism in CNOOCs unsuccessful acquisition of Unocal in 2005. To some extent, </w:t>
      </w:r>
      <w:r w:rsidRPr="009C5715">
        <w:rPr>
          <w:rStyle w:val="StyleUnderline"/>
          <w:rFonts w:asciiTheme="minorHAnsi" w:hAnsiTheme="minorHAnsi"/>
        </w:rPr>
        <w:t>the NSR regime represents</w:t>
      </w:r>
      <w:r w:rsidRPr="009C5715">
        <w:rPr>
          <w:rFonts w:asciiTheme="minorHAnsi" w:hAnsiTheme="minorHAnsi"/>
          <w:sz w:val="10"/>
        </w:rPr>
        <w:t xml:space="preserve"> </w:t>
      </w:r>
      <w:r w:rsidRPr="009C5715">
        <w:rPr>
          <w:rStyle w:val="StyleUnderline"/>
          <w:rFonts w:asciiTheme="minorHAnsi" w:hAnsiTheme="minorHAnsi"/>
        </w:rPr>
        <w:t>a hostile confrontation to similar bodies abroad that have hindered efforts of Chinese corporations to engage in offshore acquisitions</w:t>
      </w:r>
      <w:r w:rsidRPr="009C5715">
        <w:rPr>
          <w:rFonts w:asciiTheme="minorHAnsi" w:hAnsiTheme="minorHAnsi"/>
          <w:sz w:val="10"/>
        </w:rPr>
        <w:t xml:space="preserve">. 129 </w:t>
      </w:r>
      <w:r w:rsidRPr="009C5715">
        <w:rPr>
          <w:rStyle w:val="StyleUnderline"/>
          <w:rFonts w:asciiTheme="minorHAnsi" w:hAnsiTheme="minorHAnsi"/>
        </w:rPr>
        <w:t>This could potentially be seen as</w:t>
      </w:r>
      <w:r w:rsidRPr="009C5715">
        <w:rPr>
          <w:rFonts w:asciiTheme="minorHAnsi" w:hAnsiTheme="minorHAnsi"/>
          <w:sz w:val="10"/>
        </w:rPr>
        <w:t xml:space="preserve"> </w:t>
      </w:r>
      <w:r w:rsidRPr="009C5715">
        <w:rPr>
          <w:rStyle w:val="StyleUnderline"/>
          <w:rFonts w:asciiTheme="minorHAnsi" w:hAnsiTheme="minorHAnsi"/>
        </w:rPr>
        <w:t>a tit-for-tat reaction against foreign governments scrutinising Chinese investments on the grounds of preservation of national security.</w:t>
      </w:r>
      <w:r w:rsidRPr="009C5715">
        <w:rPr>
          <w:rFonts w:asciiTheme="minorHAnsi" w:hAnsiTheme="minorHAnsi"/>
          <w:sz w:val="10"/>
        </w:rPr>
        <w:t xml:space="preserve"> China has responded with investment restrictions of its own, which inevitably lower the trajectory of economic growth in the West.130 The </w:t>
      </w:r>
      <w:r w:rsidRPr="009C5715">
        <w:rPr>
          <w:rStyle w:val="StyleUnderline"/>
          <w:rFonts w:asciiTheme="minorHAnsi" w:hAnsiTheme="minorHAnsi"/>
        </w:rPr>
        <w:t>recipient countries should not erect protectionist barriers</w:t>
      </w:r>
      <w:r w:rsidRPr="009C5715">
        <w:rPr>
          <w:rFonts w:asciiTheme="minorHAnsi" w:hAnsiTheme="minorHAnsi"/>
          <w:sz w:val="10"/>
        </w:rPr>
        <w:t xml:space="preserve"> to foreign SWF portfolios. </w:t>
      </w:r>
      <w:r w:rsidRPr="009C5715">
        <w:rPr>
          <w:rStyle w:val="StyleUnderline"/>
          <w:rFonts w:asciiTheme="minorHAnsi" w:hAnsiTheme="minorHAnsi"/>
        </w:rPr>
        <w:t>They should make sure that</w:t>
      </w:r>
      <w:r w:rsidRPr="009C5715">
        <w:rPr>
          <w:rFonts w:asciiTheme="minorHAnsi" w:hAnsiTheme="minorHAnsi"/>
          <w:sz w:val="10"/>
        </w:rPr>
        <w:t xml:space="preserve"> </w:t>
      </w:r>
      <w:r w:rsidRPr="009C5715">
        <w:rPr>
          <w:rStyle w:val="StyleUnderline"/>
          <w:rFonts w:asciiTheme="minorHAnsi" w:hAnsiTheme="minorHAnsi"/>
        </w:rPr>
        <w:t>any restrictions imposed</w:t>
      </w:r>
      <w:r w:rsidRPr="009C5715">
        <w:rPr>
          <w:rFonts w:asciiTheme="minorHAnsi" w:hAnsiTheme="minorHAnsi"/>
          <w:sz w:val="10"/>
        </w:rPr>
        <w:t xml:space="preserve"> </w:t>
      </w:r>
      <w:r w:rsidRPr="009C5715">
        <w:rPr>
          <w:rStyle w:val="StyleUnderline"/>
          <w:rFonts w:asciiTheme="minorHAnsi" w:hAnsiTheme="minorHAnsi"/>
        </w:rPr>
        <w:t>on investments</w:t>
      </w:r>
      <w:r w:rsidRPr="009C5715">
        <w:rPr>
          <w:rFonts w:asciiTheme="minorHAnsi" w:hAnsiTheme="minorHAnsi"/>
          <w:sz w:val="10"/>
        </w:rPr>
        <w:t xml:space="preserve"> </w:t>
      </w:r>
      <w:r w:rsidRPr="009C5715">
        <w:rPr>
          <w:rStyle w:val="StyleUnderline"/>
          <w:rFonts w:asciiTheme="minorHAnsi" w:hAnsiTheme="minorHAnsi"/>
        </w:rPr>
        <w:t>for national security reasons</w:t>
      </w:r>
      <w:r w:rsidRPr="009C5715">
        <w:rPr>
          <w:rFonts w:asciiTheme="minorHAnsi" w:hAnsiTheme="minorHAnsi"/>
          <w:sz w:val="10"/>
        </w:rPr>
        <w:t xml:space="preserve"> </w:t>
      </w:r>
      <w:r w:rsidRPr="009C5715">
        <w:rPr>
          <w:rStyle w:val="StyleUnderline"/>
          <w:rFonts w:asciiTheme="minorHAnsi" w:hAnsiTheme="minorHAnsi"/>
        </w:rPr>
        <w:t>are proportionate</w:t>
      </w:r>
      <w:r w:rsidRPr="009C5715">
        <w:rPr>
          <w:rFonts w:asciiTheme="minorHAnsi" w:hAnsiTheme="minorHAnsi"/>
          <w:sz w:val="10"/>
        </w:rPr>
        <w:t xml:space="preserve"> to genuine national security risks. </w:t>
      </w:r>
      <w:r w:rsidRPr="009C5715">
        <w:rPr>
          <w:rStyle w:val="StyleUnderline"/>
          <w:rFonts w:asciiTheme="minorHAnsi" w:hAnsiTheme="minorHAnsi"/>
        </w:rPr>
        <w:t>It is vital for the parties to resist the siren calls of protectionism</w:t>
      </w:r>
      <w:r w:rsidRPr="009C5715">
        <w:rPr>
          <w:rFonts w:asciiTheme="minorHAnsi" w:hAnsiTheme="minorHAnsi"/>
          <w:sz w:val="10"/>
        </w:rPr>
        <w:t xml:space="preserve"> but also to avoid taking subtler forms, such as in the name of certain legitimate interests.131 It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9C5715">
        <w:rPr>
          <w:rStyle w:val="Emphasis"/>
          <w:rFonts w:asciiTheme="minorHAnsi" w:hAnsiTheme="minorHAnsi"/>
        </w:rPr>
        <w:t>China's compliance with the Guidelines will have far-reaching implications</w:t>
      </w:r>
      <w:r w:rsidRPr="009C5715">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The </w:t>
      </w:r>
      <w:r w:rsidRPr="009C5715">
        <w:rPr>
          <w:rStyle w:val="Emphasis"/>
          <w:rFonts w:asciiTheme="minorHAnsi" w:hAnsiTheme="minorHAnsi"/>
        </w:rPr>
        <w:t>global economic security</w:t>
      </w:r>
      <w:r w:rsidRPr="009C5715">
        <w:rPr>
          <w:rFonts w:asciiTheme="minorHAnsi" w:hAnsiTheme="minorHAnsi"/>
          <w:sz w:val="10"/>
        </w:rPr>
        <w:t xml:space="preserve"> relationship with China </w:t>
      </w:r>
      <w:r w:rsidRPr="009C5715">
        <w:rPr>
          <w:rStyle w:val="Emphasis"/>
          <w:rFonts w:asciiTheme="minorHAnsi" w:hAnsiTheme="minorHAnsi"/>
        </w:rPr>
        <w:t>depends upon free-market policies</w:t>
      </w:r>
      <w:r w:rsidRPr="009C5715">
        <w:rPr>
          <w:rFonts w:asciiTheme="minorHAnsi" w:hAnsiTheme="minorHAnsi"/>
          <w:sz w:val="10"/>
        </w:rPr>
        <w:t xml:space="preserve">. </w:t>
      </w:r>
      <w:r w:rsidRPr="009C5715">
        <w:rPr>
          <w:rStyle w:val="StyleUnderline"/>
          <w:rFonts w:asciiTheme="minorHAnsi" w:hAnsiTheme="minorHAnsi"/>
        </w:rPr>
        <w:t>China and recipient countries have a mutual interest in maintaining</w:t>
      </w:r>
      <w:r w:rsidRPr="009C5715">
        <w:rPr>
          <w:rFonts w:asciiTheme="minorHAnsi" w:hAnsiTheme="minorHAnsi"/>
          <w:sz w:val="10"/>
        </w:rPr>
        <w:t xml:space="preserve"> an </w:t>
      </w:r>
      <w:r w:rsidRPr="009C5715">
        <w:rPr>
          <w:rStyle w:val="StyleUnderline"/>
          <w:rFonts w:asciiTheme="minorHAnsi" w:hAnsiTheme="minorHAnsi"/>
        </w:rPr>
        <w:t>open international investment</w:t>
      </w:r>
      <w:r w:rsidRPr="009C5715">
        <w:rPr>
          <w:rFonts w:asciiTheme="minorHAnsi" w:hAnsiTheme="minorHAnsi"/>
          <w:sz w:val="10"/>
        </w:rPr>
        <w:t xml:space="preserve"> climate. </w:t>
      </w:r>
      <w:r w:rsidRPr="009C5715">
        <w:rPr>
          <w:rStyle w:val="StyleUnderline"/>
          <w:rFonts w:asciiTheme="minorHAnsi" w:hAnsiTheme="minorHAnsi"/>
        </w:rPr>
        <w:t xml:space="preserve">Global competition law has been marked by a high degree of convergence </w:t>
      </w:r>
      <w:r w:rsidRPr="009C5715">
        <w:rPr>
          <w:rFonts w:asciiTheme="minorHAnsi" w:hAnsiTheme="minorHAnsi"/>
          <w:sz w:val="10"/>
        </w:rPr>
        <w:t xml:space="preserve">in both sub-stantive law and procedure.1 - </w:t>
      </w:r>
      <w:r w:rsidRPr="009C5715">
        <w:rPr>
          <w:rStyle w:val="StyleUnderline"/>
          <w:rFonts w:asciiTheme="minorHAnsi" w:hAnsiTheme="minorHAnsi"/>
        </w:rPr>
        <w:t>China is</w:t>
      </w:r>
      <w:r w:rsidRPr="009C5715">
        <w:rPr>
          <w:rFonts w:asciiTheme="minorHAnsi" w:hAnsiTheme="minorHAnsi"/>
          <w:sz w:val="10"/>
        </w:rPr>
        <w:t xml:space="preserve"> gradually taking its place as </w:t>
      </w:r>
      <w:r w:rsidRPr="009C5715">
        <w:rPr>
          <w:rStyle w:val="Emphasis"/>
          <w:rFonts w:asciiTheme="minorHAnsi" w:hAnsiTheme="minorHAnsi"/>
        </w:rPr>
        <w:t>a major regulator</w:t>
      </w:r>
      <w:r w:rsidRPr="009C5715">
        <w:rPr>
          <w:rFonts w:asciiTheme="minorHAnsi" w:hAnsiTheme="minorHAnsi"/>
          <w:sz w:val="10"/>
        </w:rPr>
        <w:t xml:space="preserve"> </w:t>
      </w:r>
      <w:r w:rsidRPr="009C5715">
        <w:rPr>
          <w:rStyle w:val="StyleUnderline"/>
          <w:rFonts w:asciiTheme="minorHAnsi" w:hAnsiTheme="minorHAnsi"/>
        </w:rPr>
        <w:t>who will exercise</w:t>
      </w:r>
      <w:r w:rsidRPr="009C5715">
        <w:rPr>
          <w:rFonts w:asciiTheme="minorHAnsi" w:hAnsiTheme="minorHAnsi"/>
          <w:sz w:val="10"/>
        </w:rPr>
        <w:t xml:space="preserve"> concurrent </w:t>
      </w:r>
      <w:r w:rsidRPr="009C5715">
        <w:rPr>
          <w:rStyle w:val="StyleUnderline"/>
          <w:rFonts w:asciiTheme="minorHAnsi" w:hAnsiTheme="minorHAnsi"/>
        </w:rPr>
        <w:t>NSR</w:t>
      </w:r>
      <w:r w:rsidRPr="009C5715">
        <w:rPr>
          <w:rFonts w:asciiTheme="minorHAnsi" w:hAnsiTheme="minorHAnsi"/>
          <w:sz w:val="10"/>
        </w:rPr>
        <w:t xml:space="preserve"> jurisdiction </w:t>
      </w:r>
      <w:r w:rsidRPr="009C5715">
        <w:rPr>
          <w:rStyle w:val="StyleUnderline"/>
          <w:rFonts w:asciiTheme="minorHAnsi" w:hAnsiTheme="minorHAnsi"/>
        </w:rPr>
        <w:t>along with the US</w:t>
      </w:r>
      <w:r w:rsidRPr="009C5715">
        <w:rPr>
          <w:rFonts w:asciiTheme="minorHAnsi" w:hAnsiTheme="minorHAnsi"/>
          <w:sz w:val="10"/>
        </w:rPr>
        <w:t xml:space="preserve"> and EU </w:t>
      </w:r>
      <w:r w:rsidRPr="009C5715">
        <w:rPr>
          <w:rStyle w:val="Emphasis"/>
          <w:rFonts w:asciiTheme="minorHAnsi" w:hAnsiTheme="minorHAnsi"/>
        </w:rPr>
        <w:t>over high-profile</w:t>
      </w:r>
      <w:r w:rsidRPr="009C5715">
        <w:rPr>
          <w:rFonts w:asciiTheme="minorHAnsi" w:hAnsiTheme="minorHAnsi"/>
          <w:sz w:val="10"/>
        </w:rPr>
        <w:t xml:space="preserve"> </w:t>
      </w:r>
      <w:r w:rsidRPr="009C5715">
        <w:rPr>
          <w:rStyle w:val="StyleUnderline"/>
          <w:rFonts w:asciiTheme="minorHAnsi" w:hAnsiTheme="minorHAnsi"/>
        </w:rPr>
        <w:t>cross-border</w:t>
      </w:r>
      <w:r w:rsidRPr="009C5715">
        <w:rPr>
          <w:rFonts w:asciiTheme="minorHAnsi" w:hAnsiTheme="minorHAnsi"/>
          <w:sz w:val="10"/>
        </w:rPr>
        <w:t xml:space="preserve"> </w:t>
      </w:r>
      <w:r w:rsidRPr="009C5715">
        <w:rPr>
          <w:rStyle w:val="Emphasis"/>
          <w:rFonts w:asciiTheme="minorHAnsi" w:hAnsiTheme="minorHAnsi"/>
        </w:rPr>
        <w:t>M&amp;As</w:t>
      </w:r>
      <w:r w:rsidRPr="009C5715">
        <w:rPr>
          <w:rFonts w:asciiTheme="minorHAnsi" w:hAnsiTheme="minorHAnsi"/>
          <w:sz w:val="10"/>
        </w:rPr>
        <w:t xml:space="preserve">. </w:t>
      </w:r>
      <w:r w:rsidRPr="009C5715">
        <w:rPr>
          <w:rStyle w:val="Emphasis"/>
          <w:rFonts w:asciiTheme="minorHAnsi" w:hAnsiTheme="minorHAnsi"/>
        </w:rPr>
        <w:t>It is essential</w:t>
      </w:r>
      <w:r w:rsidRPr="009C5715">
        <w:rPr>
          <w:rFonts w:asciiTheme="minorHAnsi" w:hAnsiTheme="minorHAnsi"/>
          <w:sz w:val="10"/>
        </w:rPr>
        <w:t xml:space="preserve"> to secure approval from the three jurisdictions in order to complete significant deals in the future. The </w:t>
      </w:r>
      <w:r w:rsidRPr="009C5715">
        <w:rPr>
          <w:rStyle w:val="Emphasis"/>
          <w:rFonts w:asciiTheme="minorHAnsi" w:hAnsiTheme="minorHAnsi"/>
        </w:rPr>
        <w:t>NSR regimes remain</w:t>
      </w:r>
      <w:r w:rsidRPr="009C5715">
        <w:rPr>
          <w:rFonts w:asciiTheme="minorHAnsi" w:hAnsiTheme="minorHAnsi"/>
          <w:sz w:val="10"/>
        </w:rPr>
        <w:t xml:space="preserve"> uncertain and may thus allow factors </w:t>
      </w:r>
      <w:r w:rsidRPr="009C5715">
        <w:rPr>
          <w:rStyle w:val="Emphasis"/>
          <w:rFonts w:asciiTheme="minorHAnsi" w:hAnsiTheme="minorHAnsi"/>
        </w:rPr>
        <w:t>without a</w:t>
      </w:r>
      <w:r w:rsidRPr="009C5715">
        <w:rPr>
          <w:rFonts w:asciiTheme="minorHAnsi" w:hAnsiTheme="minorHAnsi"/>
          <w:sz w:val="10"/>
        </w:rPr>
        <w:t xml:space="preserve">ny relation to national security to be included in the consideration by slipping behind the </w:t>
      </w:r>
      <w:r w:rsidRPr="009C5715">
        <w:rPr>
          <w:rStyle w:val="Emphasis"/>
          <w:rFonts w:asciiTheme="minorHAnsi" w:hAnsiTheme="minorHAnsi"/>
        </w:rPr>
        <w:t>vague concept of national security</w:t>
      </w:r>
      <w:r w:rsidRPr="009C5715">
        <w:rPr>
          <w:rStyle w:val="StyleUnderline"/>
          <w:rFonts w:asciiTheme="minorHAnsi" w:hAnsiTheme="minorHAnsi"/>
        </w:rPr>
        <w:t>.</w:t>
      </w:r>
    </w:p>
    <w:p w14:paraId="310E954E" w14:textId="77777777" w:rsidR="009F6A12" w:rsidRPr="009C5715" w:rsidRDefault="009F6A12" w:rsidP="009F6A12">
      <w:pPr>
        <w:rPr>
          <w:rFonts w:asciiTheme="minorHAnsi" w:hAnsiTheme="minorHAnsi"/>
        </w:rPr>
      </w:pPr>
    </w:p>
    <w:p w14:paraId="1782B033" w14:textId="77777777" w:rsidR="009F6A12" w:rsidRPr="009C5715" w:rsidRDefault="009F6A12" w:rsidP="009F6A12">
      <w:pPr>
        <w:rPr>
          <w:rFonts w:asciiTheme="minorHAnsi" w:hAnsiTheme="minorHAnsi"/>
        </w:rPr>
      </w:pPr>
    </w:p>
    <w:p w14:paraId="0BAE465C"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Global protectionism causes full-scale wars – escalates to WMD use. </w:t>
      </w:r>
    </w:p>
    <w:p w14:paraId="37CDE2E2"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Panzer ‘7</w:t>
      </w:r>
    </w:p>
    <w:p w14:paraId="7085B910"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Michael J. Panzer, a New York Institute of Finance faculty member and a graduate of Columbia University. Financial Armageddon: Protect Your Future from Economic Collapse, p. 137-138</w:t>
      </w:r>
    </w:p>
    <w:p w14:paraId="55198728" w14:textId="77777777" w:rsidR="009F6A12" w:rsidRPr="009C5715" w:rsidRDefault="009F6A12" w:rsidP="009F6A12">
      <w:pPr>
        <w:rPr>
          <w:rFonts w:asciiTheme="minorHAnsi" w:hAnsiTheme="minorHAnsi"/>
          <w:sz w:val="16"/>
        </w:rPr>
      </w:pPr>
      <w:r w:rsidRPr="009C5715">
        <w:rPr>
          <w:rStyle w:val="StyleUnderline"/>
          <w:rFonts w:asciiTheme="minorHAnsi" w:hAnsiTheme="minorHAnsi"/>
        </w:rPr>
        <w:t>The rise in</w:t>
      </w:r>
      <w:r w:rsidRPr="009C5715">
        <w:rPr>
          <w:rFonts w:asciiTheme="minorHAnsi" w:hAnsiTheme="minorHAnsi"/>
          <w:sz w:val="16"/>
        </w:rPr>
        <w:t xml:space="preserve"> isolationism and </w:t>
      </w:r>
      <w:r w:rsidRPr="009C5715">
        <w:rPr>
          <w:rStyle w:val="StyleUnderline"/>
          <w:rFonts w:asciiTheme="minorHAnsi" w:hAnsiTheme="minorHAnsi"/>
        </w:rPr>
        <w:t>protectionism will bring about</w:t>
      </w:r>
      <w:r w:rsidRPr="009C5715">
        <w:rPr>
          <w:rFonts w:asciiTheme="minorHAnsi" w:hAnsiTheme="minorHAnsi"/>
          <w:sz w:val="16"/>
        </w:rPr>
        <w:t xml:space="preserve"> </w:t>
      </w:r>
      <w:r w:rsidRPr="009C5715">
        <w:rPr>
          <w:rStyle w:val="StyleUnderline"/>
          <w:rFonts w:asciiTheme="minorHAnsi" w:hAnsiTheme="minorHAnsi"/>
        </w:rPr>
        <w:t>ever more</w:t>
      </w:r>
      <w:r w:rsidRPr="009C5715">
        <w:rPr>
          <w:rFonts w:asciiTheme="minorHAnsi" w:hAnsiTheme="minorHAnsi"/>
          <w:sz w:val="16"/>
        </w:rPr>
        <w:t xml:space="preserve"> heated arguments and </w:t>
      </w:r>
      <w:r w:rsidRPr="009C5715">
        <w:rPr>
          <w:rStyle w:val="StyleUnderline"/>
          <w:rFonts w:asciiTheme="minorHAnsi" w:hAnsiTheme="minorHAnsi"/>
        </w:rPr>
        <w:t>dangerous confrontations</w:t>
      </w:r>
      <w:r w:rsidRPr="009C5715">
        <w:rPr>
          <w:rFonts w:asciiTheme="minorHAnsi" w:hAnsiTheme="minorHAnsi"/>
          <w:sz w:val="16"/>
        </w:rPr>
        <w:t xml:space="preserve"> </w:t>
      </w:r>
      <w:r w:rsidRPr="009C5715">
        <w:rPr>
          <w:rStyle w:val="StyleUnderline"/>
          <w:rFonts w:asciiTheme="minorHAnsi" w:hAnsiTheme="minorHAnsi"/>
        </w:rPr>
        <w:t>over</w:t>
      </w:r>
      <w:r w:rsidRPr="009C5715">
        <w:rPr>
          <w:rFonts w:asciiTheme="minorHAnsi" w:hAnsiTheme="minorHAnsi"/>
          <w:sz w:val="16"/>
        </w:rPr>
        <w:t xml:space="preserve"> shared sources of oil, gas, and other </w:t>
      </w:r>
      <w:r w:rsidRPr="009C5715">
        <w:rPr>
          <w:rStyle w:val="StyleUnderline"/>
          <w:rFonts w:asciiTheme="minorHAnsi" w:hAnsiTheme="minorHAnsi"/>
        </w:rPr>
        <w:t>key commodities</w:t>
      </w:r>
      <w:r w:rsidRPr="009C5715">
        <w:rPr>
          <w:rFonts w:asciiTheme="minorHAnsi" w:hAnsiTheme="minorHAnsi"/>
          <w:sz w:val="16"/>
        </w:rPr>
        <w:t xml:space="preserve"> as well as factors of production </w:t>
      </w:r>
      <w:r w:rsidRPr="009C5715">
        <w:rPr>
          <w:rStyle w:val="StyleUnderline"/>
          <w:rFonts w:asciiTheme="minorHAnsi" w:hAnsiTheme="minorHAnsi"/>
        </w:rPr>
        <w:t>that must, out of necessity, be acquired</w:t>
      </w:r>
      <w:r w:rsidRPr="009C5715">
        <w:rPr>
          <w:rFonts w:asciiTheme="minorHAnsi" w:hAnsiTheme="minorHAnsi"/>
          <w:sz w:val="16"/>
        </w:rPr>
        <w:t xml:space="preserve"> from less-than-friendly nations. </w:t>
      </w:r>
      <w:r w:rsidRPr="009C5715">
        <w:rPr>
          <w:rStyle w:val="StyleUnderline"/>
          <w:rFonts w:asciiTheme="minorHAnsi" w:hAnsiTheme="minorHAnsi"/>
        </w:rPr>
        <w:t>Whether involving raw materials</w:t>
      </w:r>
      <w:r w:rsidRPr="009C5715">
        <w:rPr>
          <w:rFonts w:asciiTheme="minorHAnsi" w:hAnsiTheme="minorHAnsi"/>
          <w:sz w:val="16"/>
        </w:rPr>
        <w:t xml:space="preserve"> used in strategic industries </w:t>
      </w:r>
      <w:r w:rsidRPr="009C5715">
        <w:rPr>
          <w:rStyle w:val="StyleUnderline"/>
          <w:rFonts w:asciiTheme="minorHAnsi" w:hAnsiTheme="minorHAnsi"/>
        </w:rPr>
        <w:t>or basic necessities such as food, water, and energy</w:t>
      </w:r>
      <w:r w:rsidRPr="009C5715">
        <w:rPr>
          <w:rFonts w:asciiTheme="minorHAnsi" w:hAnsiTheme="minorHAnsi"/>
          <w:sz w:val="16"/>
        </w:rPr>
        <w:t xml:space="preserve">, </w:t>
      </w:r>
      <w:r w:rsidRPr="009C5715">
        <w:rPr>
          <w:rStyle w:val="StyleUnderline"/>
          <w:rFonts w:asciiTheme="minorHAnsi" w:hAnsiTheme="minorHAnsi"/>
        </w:rPr>
        <w:t xml:space="preserve">efforts to secure </w:t>
      </w:r>
      <w:r w:rsidRPr="009C5715">
        <w:rPr>
          <w:rFonts w:asciiTheme="minorHAnsi" w:hAnsiTheme="minorHAnsi"/>
          <w:sz w:val="16"/>
        </w:rPr>
        <w:t xml:space="preserve">adequate </w:t>
      </w:r>
      <w:r w:rsidRPr="009C5715">
        <w:rPr>
          <w:rStyle w:val="StyleUnderline"/>
          <w:rFonts w:asciiTheme="minorHAnsi" w:hAnsiTheme="minorHAnsi"/>
        </w:rPr>
        <w:t>supplies will take</w:t>
      </w:r>
      <w:r w:rsidRPr="009C5715">
        <w:rPr>
          <w:rFonts w:asciiTheme="minorHAnsi" w:hAnsiTheme="minorHAnsi"/>
          <w:sz w:val="16"/>
        </w:rPr>
        <w:t xml:space="preserve"> increasing</w:t>
      </w:r>
      <w:r w:rsidRPr="009C5715">
        <w:rPr>
          <w:rStyle w:val="StyleUnderline"/>
          <w:rFonts w:asciiTheme="minorHAnsi" w:hAnsiTheme="minorHAnsi"/>
        </w:rPr>
        <w:t xml:space="preserve"> precedence </w:t>
      </w:r>
      <w:r w:rsidRPr="009C5715">
        <w:rPr>
          <w:rFonts w:asciiTheme="minorHAnsi" w:hAnsiTheme="minorHAnsi"/>
          <w:sz w:val="16"/>
        </w:rPr>
        <w:t xml:space="preserve">in a world where demand seems constantly out of kilter with supply. </w:t>
      </w:r>
      <w:r w:rsidRPr="009C5715">
        <w:rPr>
          <w:rStyle w:val="StyleUnderline"/>
          <w:rFonts w:asciiTheme="minorHAnsi" w:hAnsiTheme="minorHAnsi"/>
        </w:rPr>
        <w:t xml:space="preserve">Disputes </w:t>
      </w:r>
      <w:r w:rsidRPr="009C5715">
        <w:rPr>
          <w:rFonts w:asciiTheme="minorHAnsi" w:hAnsiTheme="minorHAnsi"/>
          <w:sz w:val="16"/>
        </w:rPr>
        <w:t xml:space="preserve">over the misuse, overuse, and pollution of the environment and natural resources </w:t>
      </w:r>
      <w:r w:rsidRPr="009C5715">
        <w:rPr>
          <w:rStyle w:val="StyleUnderline"/>
          <w:rFonts w:asciiTheme="minorHAnsi" w:hAnsiTheme="minorHAnsi"/>
        </w:rPr>
        <w:t>will become</w:t>
      </w:r>
      <w:r w:rsidRPr="009C5715">
        <w:rPr>
          <w:rFonts w:asciiTheme="minorHAnsi" w:hAnsiTheme="minorHAnsi"/>
          <w:sz w:val="16"/>
        </w:rPr>
        <w:t xml:space="preserve"> more </w:t>
      </w:r>
      <w:r w:rsidRPr="009C5715">
        <w:rPr>
          <w:rStyle w:val="StyleUnderline"/>
          <w:rFonts w:asciiTheme="minorHAnsi" w:hAnsiTheme="minorHAnsi"/>
        </w:rPr>
        <w:t>commonplace.</w:t>
      </w:r>
      <w:r w:rsidRPr="009C5715">
        <w:rPr>
          <w:rFonts w:asciiTheme="minorHAnsi" w:hAnsiTheme="minorHAnsi"/>
          <w:sz w:val="16"/>
        </w:rPr>
        <w:t xml:space="preserve"> </w:t>
      </w:r>
      <w:r w:rsidRPr="009C5715">
        <w:rPr>
          <w:rStyle w:val="Emphasis"/>
          <w:rFonts w:asciiTheme="minorHAnsi" w:hAnsiTheme="minorHAnsi"/>
        </w:rPr>
        <w:t>Around the world</w:t>
      </w:r>
      <w:r w:rsidRPr="009C5715">
        <w:rPr>
          <w:rFonts w:asciiTheme="minorHAnsi" w:hAnsiTheme="minorHAnsi"/>
          <w:sz w:val="16"/>
        </w:rPr>
        <w:t xml:space="preserve">, </w:t>
      </w:r>
      <w:r w:rsidRPr="009C5715">
        <w:rPr>
          <w:rStyle w:val="StyleUnderline"/>
          <w:rFonts w:asciiTheme="minorHAnsi" w:hAnsiTheme="minorHAnsi"/>
        </w:rPr>
        <w:t xml:space="preserve">such tensions </w:t>
      </w:r>
      <w:r w:rsidRPr="009C5715">
        <w:rPr>
          <w:rStyle w:val="Emphasis"/>
          <w:rFonts w:asciiTheme="minorHAnsi" w:hAnsiTheme="minorHAnsi"/>
        </w:rPr>
        <w:t>will give rise to full-scale military encounters</w:t>
      </w:r>
      <w:r w:rsidRPr="009C5715">
        <w:rPr>
          <w:rFonts w:asciiTheme="minorHAnsi" w:hAnsiTheme="minorHAnsi"/>
          <w:sz w:val="16"/>
        </w:rPr>
        <w:t xml:space="preserve">, </w:t>
      </w:r>
      <w:r w:rsidRPr="009C5715">
        <w:rPr>
          <w:rStyle w:val="StyleUnderline"/>
          <w:rFonts w:asciiTheme="minorHAnsi" w:hAnsiTheme="minorHAnsi"/>
        </w:rPr>
        <w:t>often with minimal provocation</w:t>
      </w:r>
      <w:r w:rsidRPr="009C5715">
        <w:rPr>
          <w:rFonts w:asciiTheme="minorHAnsi" w:hAnsiTheme="minorHAnsi"/>
          <w:sz w:val="16"/>
        </w:rPr>
        <w:t xml:space="preserve">. In some instances, economic conditions will serve as a convenient pretext for conflicts that stem from cultural and religious differences. </w:t>
      </w:r>
      <w:r w:rsidRPr="009C5715">
        <w:rPr>
          <w:rStyle w:val="Emphasis"/>
          <w:rFonts w:asciiTheme="minorHAnsi" w:hAnsiTheme="minorHAnsi"/>
        </w:rPr>
        <w:t>Alternatively,</w:t>
      </w:r>
      <w:r w:rsidRPr="009C5715">
        <w:rPr>
          <w:rFonts w:asciiTheme="minorHAnsi" w:hAnsiTheme="minorHAnsi"/>
          <w:sz w:val="16"/>
        </w:rPr>
        <w:t xml:space="preserve"> </w:t>
      </w:r>
      <w:r w:rsidRPr="009C5715">
        <w:rPr>
          <w:rStyle w:val="StyleUnderline"/>
          <w:rFonts w:asciiTheme="minorHAnsi" w:hAnsiTheme="minorHAnsi"/>
        </w:rPr>
        <w:t>nations may look to divert attention away from domestic problems by channeling frustration</w:t>
      </w:r>
      <w:r w:rsidRPr="009C5715">
        <w:rPr>
          <w:rFonts w:asciiTheme="minorHAnsi" w:hAnsiTheme="minorHAnsi"/>
          <w:sz w:val="16"/>
        </w:rPr>
        <w:t xml:space="preserve"> and populist sentiment </w:t>
      </w:r>
      <w:r w:rsidRPr="009C5715">
        <w:rPr>
          <w:rStyle w:val="StyleUnderline"/>
          <w:rFonts w:asciiTheme="minorHAnsi" w:hAnsiTheme="minorHAnsi"/>
        </w:rPr>
        <w:t>toward other countries</w:t>
      </w:r>
      <w:r w:rsidRPr="009C5715">
        <w:rPr>
          <w:rFonts w:asciiTheme="minorHAnsi" w:hAnsiTheme="minorHAnsi"/>
          <w:sz w:val="16"/>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Mearsheimer, a political scientists at the University of Chicago, have even speculated that an “intense confrontation” between the United States and China is “inevitable” at some point. More than a few disputes will turn out to be almost wholly ideological. Growing cultural and religious </w:t>
      </w:r>
      <w:r w:rsidRPr="009C5715">
        <w:rPr>
          <w:rStyle w:val="StyleUnderline"/>
          <w:rFonts w:asciiTheme="minorHAnsi" w:hAnsiTheme="minorHAnsi"/>
        </w:rPr>
        <w:t>differences will be transformed from wars of words to battles soaked in blood.</w:t>
      </w:r>
      <w:r w:rsidRPr="009C5715">
        <w:rPr>
          <w:rFonts w:asciiTheme="minorHAnsi" w:hAnsiTheme="minorHAnsi"/>
          <w:sz w:val="16"/>
        </w:rPr>
        <w:t xml:space="preserve"> Long-simmering </w:t>
      </w:r>
      <w:r w:rsidRPr="009C5715">
        <w:rPr>
          <w:rStyle w:val="StyleUnderline"/>
          <w:rFonts w:asciiTheme="minorHAnsi" w:hAnsiTheme="minorHAnsi"/>
        </w:rPr>
        <w:t xml:space="preserve">resentments could </w:t>
      </w:r>
      <w:r w:rsidRPr="009C5715">
        <w:rPr>
          <w:rFonts w:asciiTheme="minorHAnsi" w:hAnsiTheme="minorHAnsi"/>
          <w:sz w:val="16"/>
        </w:rPr>
        <w:t xml:space="preserve">also </w:t>
      </w:r>
      <w:r w:rsidRPr="009C5715">
        <w:rPr>
          <w:rStyle w:val="StyleUnderline"/>
          <w:rFonts w:asciiTheme="minorHAnsi" w:hAnsiTheme="minorHAnsi"/>
        </w:rPr>
        <w:t>degenerate quickly</w:t>
      </w:r>
      <w:r w:rsidRPr="009C5715">
        <w:rPr>
          <w:rFonts w:asciiTheme="minorHAnsi" w:hAnsiTheme="minorHAnsi"/>
          <w:sz w:val="16"/>
        </w:rPr>
        <w:t xml:space="preserve">, </w:t>
      </w:r>
      <w:r w:rsidRPr="009C5715">
        <w:rPr>
          <w:rStyle w:val="StyleUnderline"/>
          <w:rFonts w:asciiTheme="minorHAnsi" w:hAnsiTheme="minorHAnsi"/>
        </w:rPr>
        <w:t>spurring the basest</w:t>
      </w:r>
      <w:r w:rsidRPr="009C5715">
        <w:rPr>
          <w:rFonts w:asciiTheme="minorHAnsi" w:hAnsiTheme="minorHAnsi"/>
          <w:sz w:val="16"/>
        </w:rPr>
        <w:t xml:space="preserve"> of human </w:t>
      </w:r>
      <w:r w:rsidRPr="009C5715">
        <w:rPr>
          <w:rStyle w:val="StyleUnderline"/>
          <w:rFonts w:asciiTheme="minorHAnsi" w:hAnsiTheme="minorHAnsi"/>
        </w:rPr>
        <w:t>instincts and</w:t>
      </w:r>
      <w:r w:rsidRPr="009C5715">
        <w:rPr>
          <w:rFonts w:asciiTheme="minorHAnsi" w:hAnsiTheme="minorHAnsi"/>
          <w:sz w:val="16"/>
        </w:rPr>
        <w:t xml:space="preserve"> triggering genocidal acts. Terrorists </w:t>
      </w:r>
      <w:r w:rsidRPr="009C5715">
        <w:rPr>
          <w:rStyle w:val="StyleUnderline"/>
          <w:rFonts w:asciiTheme="minorHAnsi" w:hAnsiTheme="minorHAnsi"/>
        </w:rPr>
        <w:t xml:space="preserve">employing biological or nuclear weapons </w:t>
      </w:r>
      <w:r w:rsidRPr="009C5715">
        <w:rPr>
          <w:rFonts w:asciiTheme="minorHAnsi" w:hAnsiTheme="minorHAnsi"/>
          <w:sz w:val="16"/>
        </w:rPr>
        <w:t xml:space="preserve">will vie with conventional forces using jets, cruise missiles, and bunker-busting bombs to cause widespread destruction. Many will interpret stepped-up conflicts between Muslims and Western societies as the beginnings of a new world war. </w:t>
      </w:r>
    </w:p>
    <w:p w14:paraId="4F62FC8C" w14:textId="77777777" w:rsidR="009F6A12" w:rsidRPr="009C5715" w:rsidRDefault="009F6A12" w:rsidP="009F6A12"/>
    <w:p w14:paraId="237F59BB" w14:textId="77777777" w:rsidR="009F6A12" w:rsidRPr="009C5715" w:rsidRDefault="009F6A12" w:rsidP="009F6A12">
      <w:pPr>
        <w:pStyle w:val="Heading3"/>
      </w:pPr>
      <w:r w:rsidRPr="009C5715">
        <w:t>1AC—Solvency</w:t>
      </w:r>
    </w:p>
    <w:p w14:paraId="67A230B9" w14:textId="77777777" w:rsidR="009F6A12" w:rsidRPr="009C5715" w:rsidRDefault="009F6A12" w:rsidP="009F6A12">
      <w:pPr>
        <w:pStyle w:val="Heading4"/>
        <w:rPr>
          <w:rFonts w:asciiTheme="minorHAnsi" w:hAnsiTheme="minorHAnsi"/>
        </w:rPr>
      </w:pPr>
      <w:r w:rsidRPr="009C5715">
        <w:rPr>
          <w:rFonts w:asciiTheme="minorHAnsi" w:hAnsiTheme="minorHAnsi"/>
        </w:rPr>
        <w:t>Contention Four - Solvency</w:t>
      </w:r>
    </w:p>
    <w:p w14:paraId="54342896" w14:textId="77777777" w:rsidR="009F6A12" w:rsidRPr="009C5715" w:rsidRDefault="009F6A12" w:rsidP="009F6A12">
      <w:pPr>
        <w:rPr>
          <w:rFonts w:asciiTheme="minorHAnsi" w:hAnsiTheme="minorHAnsi"/>
        </w:rPr>
      </w:pPr>
    </w:p>
    <w:p w14:paraId="7005D43D"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It’s now or never for the BIT. US can’t keep pushing China for QPQ’s. A US concession on security reviews is key to solving. </w:t>
      </w:r>
    </w:p>
    <w:p w14:paraId="2AAC0885"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 xml:space="preserve">Hu </w:t>
      </w:r>
      <w:r w:rsidRPr="009C5715">
        <w:rPr>
          <w:rFonts w:asciiTheme="minorHAnsi" w:hAnsiTheme="minorHAnsi"/>
          <w:sz w:val="18"/>
          <w:szCs w:val="18"/>
        </w:rPr>
        <w:t>– June 7th - ‘</w:t>
      </w:r>
      <w:r w:rsidRPr="009C5715">
        <w:rPr>
          <w:rStyle w:val="Style13ptBold"/>
          <w:rFonts w:asciiTheme="minorHAnsi" w:hAnsiTheme="minorHAnsi"/>
        </w:rPr>
        <w:t>16</w:t>
      </w:r>
    </w:p>
    <w:p w14:paraId="24CFA093"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9C5715">
        <w:rPr>
          <w:rFonts w:asciiTheme="minorHAnsi" w:hAnsiTheme="minorHAnsi"/>
          <w:sz w:val="18"/>
          <w:szCs w:val="18"/>
          <w:vertAlign w:val="superscript"/>
        </w:rPr>
        <w:t>th</w:t>
      </w:r>
      <w:r w:rsidRPr="009C5715">
        <w:rPr>
          <w:rFonts w:asciiTheme="minorHAnsi" w:hAnsiTheme="minorHAnsi"/>
          <w:sz w:val="18"/>
          <w:szCs w:val="18"/>
        </w:rPr>
        <w:t xml:space="preserve"> - http://www.globaltimes.cn/content/987281.shtml</w:t>
      </w:r>
    </w:p>
    <w:p w14:paraId="4C4FDB1A" w14:textId="77777777" w:rsidR="009F6A12" w:rsidRPr="009C5715" w:rsidRDefault="009F6A12" w:rsidP="009F6A12">
      <w:pPr>
        <w:rPr>
          <w:rFonts w:asciiTheme="minorHAnsi" w:hAnsiTheme="minorHAnsi"/>
        </w:rPr>
      </w:pPr>
    </w:p>
    <w:p w14:paraId="2E955B06" w14:textId="77777777" w:rsidR="009F6A12" w:rsidRPr="009C5715" w:rsidRDefault="009F6A12" w:rsidP="009F6A12">
      <w:pPr>
        <w:rPr>
          <w:rStyle w:val="Emphasis"/>
          <w:rFonts w:asciiTheme="minorHAnsi" w:hAnsiTheme="minorHAnsi"/>
        </w:rPr>
      </w:pPr>
      <w:r w:rsidRPr="009C5715">
        <w:rPr>
          <w:rStyle w:val="StyleUnderline"/>
          <w:rFonts w:asciiTheme="minorHAnsi" w:hAnsiTheme="minorHAnsi"/>
        </w:rPr>
        <w:t xml:space="preserve">After years of negotiations, the </w:t>
      </w:r>
      <w:r w:rsidRPr="009C5715">
        <w:rPr>
          <w:rStyle w:val="Emphasis"/>
          <w:rFonts w:asciiTheme="minorHAnsi" w:hAnsiTheme="minorHAnsi"/>
        </w:rPr>
        <w:t xml:space="preserve">talks are now at a critical moment </w:t>
      </w:r>
      <w:r w:rsidRPr="009C5715">
        <w:rPr>
          <w:rStyle w:val="StyleUnderline"/>
          <w:rFonts w:asciiTheme="minorHAnsi" w:hAnsiTheme="minorHAnsi"/>
        </w:rPr>
        <w:t>as the two nations are expected to submit</w:t>
      </w:r>
      <w:r w:rsidRPr="009C5715">
        <w:rPr>
          <w:rFonts w:asciiTheme="minorHAnsi" w:hAnsiTheme="minorHAnsi"/>
          <w:sz w:val="16"/>
        </w:rPr>
        <w:t xml:space="preserve"> their </w:t>
      </w:r>
      <w:r w:rsidRPr="009C5715">
        <w:rPr>
          <w:rStyle w:val="StyleUnderline"/>
          <w:rFonts w:asciiTheme="minorHAnsi" w:hAnsiTheme="minorHAnsi"/>
        </w:rPr>
        <w:t>new "negative list" proposals</w:t>
      </w:r>
      <w:r w:rsidRPr="009C5715">
        <w:rPr>
          <w:rFonts w:asciiTheme="minorHAnsi" w:hAnsiTheme="minorHAnsi"/>
          <w:sz w:val="16"/>
        </w:rPr>
        <w:t xml:space="preserve"> for those sectors that will remain off-limits to investment from the other side. The US wants China to shorten its list of these sectors, while </w:t>
      </w:r>
      <w:r w:rsidRPr="009C5715">
        <w:rPr>
          <w:rStyle w:val="StyleUnderline"/>
          <w:rFonts w:asciiTheme="minorHAnsi" w:hAnsiTheme="minorHAnsi"/>
        </w:rPr>
        <w:t xml:space="preserve">China wants the US to make concessions in </w:t>
      </w:r>
      <w:r w:rsidRPr="009C5715">
        <w:rPr>
          <w:rFonts w:asciiTheme="minorHAnsi" w:hAnsiTheme="minorHAnsi"/>
          <w:sz w:val="16"/>
        </w:rPr>
        <w:t xml:space="preserve">areas such as high-tech investment and </w:t>
      </w:r>
      <w:r w:rsidRPr="009C5715">
        <w:rPr>
          <w:rStyle w:val="StyleUnderline"/>
          <w:rFonts w:asciiTheme="minorHAnsi" w:hAnsiTheme="minorHAnsi"/>
        </w:rPr>
        <w:t>security reviews.</w:t>
      </w:r>
      <w:r w:rsidRPr="009C5715">
        <w:rPr>
          <w:rFonts w:asciiTheme="minorHAnsi" w:hAnsiTheme="minorHAnsi"/>
          <w:sz w:val="16"/>
        </w:rPr>
        <w:t xml:space="preserve"> Although top leaders on both sides have called for the </w:t>
      </w:r>
      <w:r w:rsidRPr="009C5715">
        <w:rPr>
          <w:rStyle w:val="StyleUnderline"/>
          <w:rFonts w:asciiTheme="minorHAnsi" w:hAnsiTheme="minorHAnsi"/>
        </w:rPr>
        <w:t>rapid conclusion of a</w:t>
      </w:r>
      <w:r w:rsidRPr="009C5715">
        <w:rPr>
          <w:rFonts w:asciiTheme="minorHAnsi" w:hAnsiTheme="minorHAnsi"/>
          <w:sz w:val="16"/>
        </w:rPr>
        <w:t xml:space="preserve"> high-standard </w:t>
      </w:r>
      <w:r w:rsidRPr="009C5715">
        <w:rPr>
          <w:rStyle w:val="StyleUnderline"/>
          <w:rFonts w:asciiTheme="minorHAnsi" w:hAnsiTheme="minorHAnsi"/>
        </w:rPr>
        <w:t>China-US BIT</w:t>
      </w:r>
      <w:r w:rsidRPr="009C5715">
        <w:rPr>
          <w:rFonts w:asciiTheme="minorHAnsi" w:hAnsiTheme="minorHAnsi"/>
          <w:sz w:val="16"/>
        </w:rPr>
        <w:t xml:space="preserve">, this </w:t>
      </w:r>
      <w:r w:rsidRPr="009C5715">
        <w:rPr>
          <w:rStyle w:val="StyleUnderline"/>
          <w:rFonts w:asciiTheme="minorHAnsi" w:hAnsiTheme="minorHAnsi"/>
        </w:rPr>
        <w:t>will not be a simple task</w:t>
      </w:r>
      <w:r w:rsidRPr="009C5715">
        <w:rPr>
          <w:rFonts w:asciiTheme="minorHAnsi" w:hAnsiTheme="minorHAnsi"/>
          <w:sz w:val="16"/>
        </w:rPr>
        <w:t xml:space="preserve">, either for China or for the US. </w:t>
      </w:r>
      <w:r w:rsidRPr="009C5715">
        <w:rPr>
          <w:rStyle w:val="StyleUnderline"/>
          <w:rFonts w:asciiTheme="minorHAnsi" w:hAnsiTheme="minorHAnsi"/>
        </w:rPr>
        <w:t>China's</w:t>
      </w:r>
      <w:r w:rsidRPr="009C5715">
        <w:rPr>
          <w:rFonts w:asciiTheme="minorHAnsi" w:hAnsiTheme="minorHAnsi"/>
          <w:sz w:val="16"/>
        </w:rPr>
        <w:t xml:space="preserve"> National Development and </w:t>
      </w:r>
      <w:r w:rsidRPr="009C5715">
        <w:rPr>
          <w:rStyle w:val="StyleUnderline"/>
          <w:rFonts w:asciiTheme="minorHAnsi" w:hAnsiTheme="minorHAnsi"/>
        </w:rPr>
        <w:t>Reform Commission</w:t>
      </w:r>
      <w:r w:rsidRPr="009C5715">
        <w:rPr>
          <w:rFonts w:asciiTheme="minorHAnsi" w:hAnsiTheme="minorHAnsi"/>
          <w:sz w:val="16"/>
        </w:rPr>
        <w:t xml:space="preserve">, the country's top economic planning agency, </w:t>
      </w:r>
      <w:r w:rsidRPr="009C5715">
        <w:rPr>
          <w:rStyle w:val="StyleUnderline"/>
          <w:rFonts w:asciiTheme="minorHAnsi" w:hAnsiTheme="minorHAnsi"/>
        </w:rPr>
        <w:t>published a draft</w:t>
      </w:r>
      <w:r w:rsidRPr="009C5715">
        <w:rPr>
          <w:rFonts w:asciiTheme="minorHAnsi" w:hAnsiTheme="minorHAnsi"/>
          <w:sz w:val="16"/>
        </w:rPr>
        <w:t xml:space="preserve"> earlier this year </w:t>
      </w:r>
      <w:r w:rsidRPr="009C5715">
        <w:rPr>
          <w:rStyle w:val="StyleUnderline"/>
          <w:rFonts w:asciiTheme="minorHAnsi" w:hAnsiTheme="minorHAnsi"/>
        </w:rPr>
        <w:t xml:space="preserve">on </w:t>
      </w:r>
      <w:r w:rsidRPr="009C5715">
        <w:rPr>
          <w:rFonts w:asciiTheme="minorHAnsi" w:hAnsiTheme="minorHAnsi"/>
          <w:sz w:val="16"/>
        </w:rPr>
        <w:t xml:space="preserve">adopting </w:t>
      </w:r>
      <w:r w:rsidRPr="009C5715">
        <w:rPr>
          <w:rStyle w:val="StyleUnderline"/>
          <w:rFonts w:asciiTheme="minorHAnsi" w:hAnsiTheme="minorHAnsi"/>
        </w:rPr>
        <w:t xml:space="preserve">the negative list </w:t>
      </w:r>
      <w:r w:rsidRPr="009C5715">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9C5715">
        <w:rPr>
          <w:rStyle w:val="StyleUnderline"/>
          <w:rFonts w:asciiTheme="minorHAnsi" w:hAnsiTheme="minorHAnsi"/>
        </w:rPr>
        <w:t xml:space="preserve">In the process of extending the negative list </w:t>
      </w:r>
      <w:r w:rsidRPr="009C5715">
        <w:rPr>
          <w:rFonts w:asciiTheme="minorHAnsi" w:hAnsiTheme="minorHAnsi"/>
          <w:sz w:val="16"/>
        </w:rPr>
        <w:t xml:space="preserve">approach, </w:t>
      </w:r>
      <w:r w:rsidRPr="009C5715">
        <w:rPr>
          <w:rStyle w:val="StyleUnderline"/>
          <w:rFonts w:asciiTheme="minorHAnsi" w:hAnsiTheme="minorHAnsi"/>
        </w:rPr>
        <w:t>the central government has to push forward domestic reforms</w:t>
      </w:r>
      <w:r w:rsidRPr="009C5715">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9C5715">
        <w:rPr>
          <w:rStyle w:val="StyleUnderline"/>
          <w:rFonts w:asciiTheme="minorHAnsi" w:hAnsiTheme="minorHAnsi"/>
        </w:rPr>
        <w:t xml:space="preserve">It seems the US now wants to pressure China to make more concessions in order to reach an agreement. </w:t>
      </w:r>
      <w:r w:rsidRPr="009C5715">
        <w:rPr>
          <w:rStyle w:val="Emphasis"/>
          <w:rFonts w:asciiTheme="minorHAnsi" w:hAnsiTheme="minorHAnsi"/>
        </w:rPr>
        <w:t>But it is unrealistic for the US to force China to sign the agreement without making concessions itself</w:t>
      </w:r>
      <w:r w:rsidRPr="009C5715">
        <w:rPr>
          <w:rStyle w:val="StyleUnderline"/>
          <w:rFonts w:asciiTheme="minorHAnsi" w:hAnsiTheme="minorHAnsi"/>
        </w:rPr>
        <w:t>.</w:t>
      </w:r>
      <w:r w:rsidRPr="009C5715">
        <w:rPr>
          <w:rFonts w:asciiTheme="minorHAnsi" w:hAnsiTheme="minorHAnsi"/>
          <w:sz w:val="16"/>
        </w:rPr>
        <w:t xml:space="preserve"> </w:t>
      </w:r>
      <w:r w:rsidRPr="009C5715">
        <w:rPr>
          <w:rStyle w:val="StyleUnderline"/>
          <w:rFonts w:asciiTheme="minorHAnsi" w:hAnsiTheme="minorHAnsi"/>
        </w:rPr>
        <w:t xml:space="preserve">While China </w:t>
      </w:r>
      <w:r w:rsidRPr="009C5715">
        <w:rPr>
          <w:rStyle w:val="Emphasis"/>
          <w:rFonts w:asciiTheme="minorHAnsi" w:hAnsiTheme="minorHAnsi"/>
        </w:rPr>
        <w:t>will make</w:t>
      </w:r>
      <w:r w:rsidRPr="009C5715">
        <w:rPr>
          <w:rStyle w:val="StyleUnderline"/>
          <w:rFonts w:asciiTheme="minorHAnsi" w:hAnsiTheme="minorHAnsi"/>
        </w:rPr>
        <w:t xml:space="preserve"> great efforts to adopt the negative list </w:t>
      </w:r>
      <w:r w:rsidRPr="009C5715">
        <w:rPr>
          <w:rFonts w:asciiTheme="minorHAnsi" w:hAnsiTheme="minorHAnsi"/>
          <w:sz w:val="16"/>
        </w:rPr>
        <w:t xml:space="preserve">approach, </w:t>
      </w:r>
      <w:r w:rsidRPr="009C5715">
        <w:rPr>
          <w:rStyle w:val="Emphasis"/>
          <w:rFonts w:asciiTheme="minorHAnsi" w:hAnsiTheme="minorHAnsi"/>
        </w:rPr>
        <w:t xml:space="preserve">the US has to properly handle </w:t>
      </w:r>
      <w:r w:rsidRPr="009C5715">
        <w:rPr>
          <w:rFonts w:asciiTheme="minorHAnsi" w:hAnsiTheme="minorHAnsi"/>
          <w:sz w:val="16"/>
        </w:rPr>
        <w:t>issues such as</w:t>
      </w:r>
      <w:r w:rsidRPr="009C5715">
        <w:rPr>
          <w:rStyle w:val="Emphasis"/>
          <w:rFonts w:asciiTheme="minorHAnsi" w:hAnsiTheme="minorHAnsi"/>
        </w:rPr>
        <w:t xml:space="preserve"> security reviews</w:t>
      </w:r>
      <w:r w:rsidRPr="009C5715">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9C5715">
        <w:rPr>
          <w:rStyle w:val="StyleUnderline"/>
          <w:rFonts w:asciiTheme="minorHAnsi" w:hAnsiTheme="minorHAnsi"/>
        </w:rPr>
        <w:t xml:space="preserve"> </w:t>
      </w:r>
      <w:r w:rsidRPr="009C5715">
        <w:rPr>
          <w:rStyle w:val="Emphasis"/>
          <w:rFonts w:asciiTheme="minorHAnsi" w:hAnsiTheme="minorHAnsi"/>
        </w:rPr>
        <w:t>instead of putting pressure on China.</w:t>
      </w:r>
      <w:r w:rsidRPr="009C5715">
        <w:rPr>
          <w:rStyle w:val="StyleUnderline"/>
          <w:rFonts w:asciiTheme="minorHAnsi" w:hAnsiTheme="minorHAnsi"/>
        </w:rPr>
        <w:t xml:space="preserve"> </w:t>
      </w:r>
      <w:r w:rsidRPr="009C5715">
        <w:rPr>
          <w:rFonts w:asciiTheme="minorHAnsi" w:hAnsiTheme="minorHAnsi"/>
          <w:sz w:val="16"/>
        </w:rPr>
        <w:t xml:space="preserve">Admittedly, </w:t>
      </w:r>
      <w:r w:rsidRPr="009C5715">
        <w:rPr>
          <w:rStyle w:val="Emphasis"/>
          <w:rFonts w:asciiTheme="minorHAnsi" w:hAnsiTheme="minorHAnsi"/>
        </w:rPr>
        <w:t>there's not much time left for the two countries</w:t>
      </w:r>
      <w:r w:rsidRPr="009C5715">
        <w:rPr>
          <w:rFonts w:asciiTheme="minorHAnsi" w:hAnsiTheme="minorHAnsi"/>
          <w:sz w:val="16"/>
        </w:rPr>
        <w:t xml:space="preserve">. </w:t>
      </w:r>
      <w:r w:rsidRPr="009C5715">
        <w:rPr>
          <w:rStyle w:val="StyleUnderline"/>
          <w:rFonts w:asciiTheme="minorHAnsi" w:hAnsiTheme="minorHAnsi"/>
        </w:rPr>
        <w:t>If negotiations are not concluded while Obama is still in office</w:t>
      </w:r>
      <w:r w:rsidRPr="009C5715">
        <w:rPr>
          <w:rFonts w:asciiTheme="minorHAnsi" w:hAnsiTheme="minorHAnsi"/>
          <w:sz w:val="16"/>
        </w:rPr>
        <w:t xml:space="preserve">, </w:t>
      </w:r>
      <w:r w:rsidRPr="009C5715">
        <w:rPr>
          <w:rStyle w:val="Emphasis"/>
          <w:rFonts w:asciiTheme="minorHAnsi" w:hAnsiTheme="minorHAnsi"/>
        </w:rPr>
        <w:t xml:space="preserve">the treaty might be hit by growing uncertainties. </w:t>
      </w:r>
    </w:p>
    <w:p w14:paraId="32D1C235" w14:textId="77777777" w:rsidR="009F6A12" w:rsidRPr="009C5715" w:rsidRDefault="009F6A12" w:rsidP="009F6A12">
      <w:pPr>
        <w:rPr>
          <w:rFonts w:asciiTheme="minorHAnsi" w:hAnsiTheme="minorHAnsi"/>
        </w:rPr>
      </w:pPr>
    </w:p>
    <w:p w14:paraId="34143A9B"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A US Concession avoids an </w:t>
      </w:r>
      <w:r w:rsidRPr="009C5715">
        <w:rPr>
          <w:rFonts w:asciiTheme="minorHAnsi" w:hAnsiTheme="minorHAnsi"/>
          <w:i/>
          <w:u w:val="single"/>
        </w:rPr>
        <w:t>action-reaction cycle</w:t>
      </w:r>
      <w:r w:rsidRPr="009C5715">
        <w:rPr>
          <w:rFonts w:asciiTheme="minorHAnsi" w:hAnsiTheme="minorHAnsi"/>
        </w:rPr>
        <w:t xml:space="preserve"> where both sides block investments. Strict Security Reviews </w:t>
      </w:r>
      <w:r w:rsidRPr="009C5715">
        <w:rPr>
          <w:rFonts w:asciiTheme="minorHAnsi" w:hAnsiTheme="minorHAnsi"/>
          <w:i/>
          <w:u w:val="single"/>
        </w:rPr>
        <w:t>hurt negotiations</w:t>
      </w:r>
      <w:r w:rsidRPr="009C5715">
        <w:rPr>
          <w:rFonts w:asciiTheme="minorHAnsi" w:hAnsiTheme="minorHAnsi"/>
        </w:rPr>
        <w:t xml:space="preserve"> OR </w:t>
      </w:r>
      <w:r w:rsidRPr="009C5715">
        <w:rPr>
          <w:rFonts w:asciiTheme="minorHAnsi" w:hAnsiTheme="minorHAnsi"/>
          <w:i/>
          <w:u w:val="single"/>
        </w:rPr>
        <w:t>mean the treaty gets too watered-down</w:t>
      </w:r>
      <w:r w:rsidRPr="009C5715">
        <w:rPr>
          <w:rFonts w:asciiTheme="minorHAnsi" w:hAnsiTheme="minorHAnsi"/>
        </w:rPr>
        <w:t>.</w:t>
      </w:r>
    </w:p>
    <w:p w14:paraId="07190D80" w14:textId="77777777" w:rsidR="009F6A12" w:rsidRPr="009C5715" w:rsidRDefault="009F6A12" w:rsidP="009F6A12">
      <w:pPr>
        <w:rPr>
          <w:rFonts w:asciiTheme="minorHAnsi" w:hAnsiTheme="minorHAnsi"/>
        </w:rPr>
      </w:pPr>
    </w:p>
    <w:p w14:paraId="67279C06"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Martina ‘15</w:t>
      </w:r>
    </w:p>
    <w:p w14:paraId="759978AE"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14:paraId="1BB797A2" w14:textId="77777777" w:rsidR="009F6A12" w:rsidRPr="009C5715" w:rsidRDefault="009F6A12" w:rsidP="009F6A12">
      <w:pPr>
        <w:rPr>
          <w:rFonts w:asciiTheme="minorHAnsi" w:hAnsiTheme="minorHAnsi"/>
        </w:rPr>
      </w:pPr>
    </w:p>
    <w:p w14:paraId="6D40F565" w14:textId="77777777" w:rsidR="009F6A12" w:rsidRPr="009C5715" w:rsidRDefault="009F6A12" w:rsidP="009F6A12">
      <w:pPr>
        <w:rPr>
          <w:rFonts w:asciiTheme="minorHAnsi" w:hAnsiTheme="minorHAnsi"/>
          <w:sz w:val="14"/>
        </w:rPr>
      </w:pPr>
      <w:r w:rsidRPr="009C5715">
        <w:rPr>
          <w:rStyle w:val="StyleUnderline"/>
          <w:rFonts w:asciiTheme="minorHAnsi" w:hAnsiTheme="minorHAnsi"/>
        </w:rPr>
        <w:t>The U</w:t>
      </w:r>
      <w:r w:rsidRPr="009C5715">
        <w:rPr>
          <w:rFonts w:asciiTheme="minorHAnsi" w:hAnsiTheme="minorHAnsi"/>
          <w:sz w:val="14"/>
        </w:rPr>
        <w:t xml:space="preserve">nited </w:t>
      </w:r>
      <w:r w:rsidRPr="009C5715">
        <w:rPr>
          <w:rStyle w:val="StyleUnderline"/>
          <w:rFonts w:asciiTheme="minorHAnsi" w:hAnsiTheme="minorHAnsi"/>
        </w:rPr>
        <w:t>S</w:t>
      </w:r>
      <w:r w:rsidRPr="009C5715">
        <w:rPr>
          <w:rFonts w:asciiTheme="minorHAnsi" w:hAnsiTheme="minorHAnsi"/>
          <w:sz w:val="14"/>
        </w:rPr>
        <w:t xml:space="preserve">tates </w:t>
      </w:r>
      <w:r w:rsidRPr="009C5715">
        <w:rPr>
          <w:rStyle w:val="StyleUnderline"/>
          <w:rFonts w:asciiTheme="minorHAnsi" w:hAnsiTheme="minorHAnsi"/>
        </w:rPr>
        <w:t>must amend a standard national security provision</w:t>
      </w:r>
      <w:r w:rsidRPr="009C5715">
        <w:rPr>
          <w:rFonts w:asciiTheme="minorHAnsi" w:hAnsiTheme="minorHAnsi"/>
          <w:sz w:val="14"/>
        </w:rPr>
        <w:t xml:space="preserve"> </w:t>
      </w:r>
      <w:r w:rsidRPr="009C5715">
        <w:rPr>
          <w:rStyle w:val="StyleUnderline"/>
          <w:rFonts w:asciiTheme="minorHAnsi" w:hAnsiTheme="minorHAnsi"/>
        </w:rPr>
        <w:t xml:space="preserve">in investment treaties when negotiating with China, </w:t>
      </w:r>
      <w:r w:rsidRPr="009C5715">
        <w:rPr>
          <w:rFonts w:asciiTheme="minorHAnsi" w:hAnsiTheme="minorHAnsi"/>
          <w:sz w:val="14"/>
        </w:rPr>
        <w:t xml:space="preserve">a U.S. business lobby said on Friday, </w:t>
      </w:r>
      <w:r w:rsidRPr="009C5715">
        <w:rPr>
          <w:rStyle w:val="Emphasis"/>
          <w:rFonts w:asciiTheme="minorHAnsi" w:hAnsiTheme="minorHAnsi"/>
        </w:rPr>
        <w:t>or risk giving Beijing the green light to limit U.S. market access.</w:t>
      </w:r>
      <w:r w:rsidRPr="009C5715">
        <w:rPr>
          <w:rFonts w:asciiTheme="minorHAnsi" w:hAnsiTheme="minorHAnsi"/>
          <w:sz w:val="14"/>
        </w:rPr>
        <w:t xml:space="preserve"> </w:t>
      </w:r>
      <w:r w:rsidRPr="009C5715">
        <w:rPr>
          <w:rStyle w:val="StyleUnderline"/>
          <w:rFonts w:asciiTheme="minorHAnsi" w:hAnsiTheme="minorHAnsi"/>
        </w:rPr>
        <w:t>China</w:t>
      </w:r>
      <w:r w:rsidRPr="009C5715">
        <w:rPr>
          <w:rFonts w:asciiTheme="minorHAnsi" w:hAnsiTheme="minorHAnsi"/>
          <w:sz w:val="14"/>
        </w:rPr>
        <w:t xml:space="preserve">, which has more barriers on foreign investment than the United States, </w:t>
      </w:r>
      <w:r w:rsidRPr="009C5715">
        <w:rPr>
          <w:rStyle w:val="StyleUnderline"/>
          <w:rFonts w:asciiTheme="minorHAnsi" w:hAnsiTheme="minorHAnsi"/>
        </w:rPr>
        <w:t>is in talks with Washington to narrow the "negative list" of sectors closed to the other side's investors as part of a</w:t>
      </w:r>
      <w:r w:rsidRPr="009C5715">
        <w:rPr>
          <w:rFonts w:asciiTheme="minorHAnsi" w:hAnsiTheme="minorHAnsi"/>
          <w:sz w:val="14"/>
        </w:rPr>
        <w:t xml:space="preserve"> </w:t>
      </w:r>
      <w:r w:rsidRPr="009C5715">
        <w:rPr>
          <w:rStyle w:val="StyleUnderline"/>
          <w:rFonts w:asciiTheme="minorHAnsi" w:hAnsiTheme="minorHAnsi"/>
        </w:rPr>
        <w:t>bilateral investment treaty</w:t>
      </w:r>
      <w:r w:rsidRPr="009C5715">
        <w:rPr>
          <w:rFonts w:asciiTheme="minorHAnsi" w:hAnsiTheme="minorHAnsi"/>
          <w:sz w:val="14"/>
        </w:rPr>
        <w:t xml:space="preserve"> (</w:t>
      </w:r>
      <w:r w:rsidRPr="009C5715">
        <w:rPr>
          <w:rStyle w:val="Emphasis"/>
          <w:rFonts w:asciiTheme="minorHAnsi" w:hAnsiTheme="minorHAnsi"/>
        </w:rPr>
        <w:t>BIT</w:t>
      </w:r>
      <w:r w:rsidRPr="009C5715">
        <w:rPr>
          <w:rFonts w:asciiTheme="minorHAnsi" w:hAnsiTheme="minorHAnsi"/>
          <w:sz w:val="14"/>
        </w:rPr>
        <w:t xml:space="preserve">). </w:t>
      </w:r>
      <w:r w:rsidRPr="009C5715">
        <w:rPr>
          <w:rStyle w:val="StyleUnderline"/>
          <w:rFonts w:asciiTheme="minorHAnsi" w:hAnsiTheme="minorHAnsi"/>
        </w:rPr>
        <w:t>Keeping a standard exemption</w:t>
      </w:r>
      <w:r w:rsidRPr="009C5715">
        <w:rPr>
          <w:rFonts w:asciiTheme="minorHAnsi" w:hAnsiTheme="minorHAnsi"/>
          <w:sz w:val="14"/>
        </w:rPr>
        <w:t xml:space="preserve"> </w:t>
      </w:r>
      <w:r w:rsidRPr="009C5715">
        <w:rPr>
          <w:rStyle w:val="StyleUnderline"/>
          <w:rFonts w:asciiTheme="minorHAnsi" w:hAnsiTheme="minorHAnsi"/>
        </w:rPr>
        <w:t>in the treaty</w:t>
      </w:r>
      <w:r w:rsidRPr="009C5715">
        <w:rPr>
          <w:rFonts w:asciiTheme="minorHAnsi" w:hAnsiTheme="minorHAnsi"/>
          <w:sz w:val="14"/>
        </w:rPr>
        <w:t xml:space="preserve"> </w:t>
      </w:r>
      <w:r w:rsidRPr="009C5715">
        <w:rPr>
          <w:rStyle w:val="StyleUnderline"/>
          <w:rFonts w:asciiTheme="minorHAnsi" w:hAnsiTheme="minorHAnsi"/>
        </w:rPr>
        <w:t>for sensitive sectors could allow China to apply the proviso to its own national security</w:t>
      </w:r>
      <w:r w:rsidRPr="009C5715">
        <w:rPr>
          <w:rFonts w:asciiTheme="minorHAnsi" w:hAnsiTheme="minorHAnsi"/>
          <w:sz w:val="14"/>
        </w:rPr>
        <w:t xml:space="preserve">, </w:t>
      </w:r>
      <w:r w:rsidRPr="009C5715">
        <w:rPr>
          <w:rStyle w:val="StyleUnderline"/>
          <w:rFonts w:asciiTheme="minorHAnsi" w:hAnsiTheme="minorHAnsi"/>
        </w:rPr>
        <w:t>which it defines more broadly</w:t>
      </w:r>
      <w:r w:rsidRPr="009C5715">
        <w:rPr>
          <w:rFonts w:asciiTheme="minorHAnsi" w:hAnsiTheme="minorHAnsi"/>
          <w:sz w:val="14"/>
        </w:rPr>
        <w:t xml:space="preserve">, </w:t>
      </w:r>
      <w:r w:rsidRPr="009C5715">
        <w:rPr>
          <w:rStyle w:val="Emphasis"/>
          <w:rFonts w:asciiTheme="minorHAnsi" w:hAnsiTheme="minorHAnsi"/>
        </w:rPr>
        <w:t>to cover anything</w:t>
      </w:r>
      <w:r w:rsidRPr="009C5715">
        <w:rPr>
          <w:rFonts w:asciiTheme="minorHAnsi" w:hAnsiTheme="minorHAnsi"/>
          <w:sz w:val="14"/>
        </w:rPr>
        <w:t xml:space="preserve"> </w:t>
      </w:r>
      <w:r w:rsidRPr="009C5715">
        <w:rPr>
          <w:rStyle w:val="StyleUnderline"/>
          <w:rFonts w:asciiTheme="minorHAnsi" w:hAnsiTheme="minorHAnsi"/>
        </w:rPr>
        <w:t xml:space="preserve">from the military to ecological, societal and cultural security. Washington should make adjustments </w:t>
      </w:r>
      <w:r w:rsidRPr="009C5715">
        <w:rPr>
          <w:rStyle w:val="Emphasis"/>
          <w:rFonts w:asciiTheme="minorHAnsi" w:hAnsiTheme="minorHAnsi"/>
        </w:rPr>
        <w:t>to the model treaty</w:t>
      </w:r>
      <w:r w:rsidRPr="009C5715">
        <w:rPr>
          <w:rStyle w:val="StyleUnderline"/>
          <w:rFonts w:asciiTheme="minorHAnsi" w:hAnsiTheme="minorHAnsi"/>
        </w:rPr>
        <w:t xml:space="preserve"> it has used since 2012</w:t>
      </w:r>
      <w:r w:rsidRPr="009C5715">
        <w:rPr>
          <w:rFonts w:asciiTheme="minorHAnsi" w:hAnsiTheme="minorHAnsi"/>
          <w:sz w:val="14"/>
        </w:rPr>
        <w:t xml:space="preserve"> </w:t>
      </w:r>
      <w:r w:rsidRPr="009C5715">
        <w:rPr>
          <w:rStyle w:val="Emphasis"/>
          <w:rFonts w:asciiTheme="minorHAnsi" w:hAnsiTheme="minorHAnsi"/>
        </w:rPr>
        <w:t>in order to tackle "Chinese circumstances"</w:t>
      </w:r>
      <w:r w:rsidRPr="009C5715">
        <w:rPr>
          <w:rFonts w:asciiTheme="minorHAnsi" w:hAnsiTheme="minorHAnsi"/>
          <w:sz w:val="14"/>
        </w:rPr>
        <w:t xml:space="preserve">, </w:t>
      </w:r>
      <w:r w:rsidRPr="009C5715">
        <w:rPr>
          <w:rStyle w:val="StyleUnderline"/>
          <w:rFonts w:asciiTheme="minorHAnsi" w:hAnsiTheme="minorHAnsi"/>
        </w:rPr>
        <w:t>Tim Stratford, the chair</w:t>
      </w:r>
      <w:r w:rsidRPr="009C5715">
        <w:rPr>
          <w:rFonts w:asciiTheme="minorHAnsi" w:hAnsiTheme="minorHAnsi"/>
          <w:sz w:val="14"/>
        </w:rPr>
        <w:t xml:space="preserve">man of the BIT task force of the American Chamber of Commerce in China, </w:t>
      </w:r>
      <w:r w:rsidRPr="009C5715">
        <w:rPr>
          <w:rStyle w:val="StyleUnderline"/>
          <w:rFonts w:asciiTheme="minorHAnsi" w:hAnsiTheme="minorHAnsi"/>
        </w:rPr>
        <w:t>told reporters.</w:t>
      </w:r>
      <w:r w:rsidRPr="009C5715">
        <w:rPr>
          <w:rFonts w:asciiTheme="minorHAnsi" w:hAnsiTheme="minorHAnsi"/>
          <w:sz w:val="14"/>
        </w:rPr>
        <w:t xml:space="preserve"> "</w:t>
      </w:r>
      <w:r w:rsidRPr="009C5715">
        <w:rPr>
          <w:rStyle w:val="StyleUnderline"/>
          <w:rFonts w:asciiTheme="minorHAnsi" w:hAnsiTheme="minorHAnsi"/>
        </w:rPr>
        <w:t>While it's a</w:t>
      </w:r>
      <w:r w:rsidRPr="009C5715">
        <w:rPr>
          <w:rFonts w:asciiTheme="minorHAnsi" w:hAnsiTheme="minorHAnsi"/>
          <w:sz w:val="14"/>
        </w:rPr>
        <w:t xml:space="preserve"> very </w:t>
      </w:r>
      <w:r w:rsidRPr="009C5715">
        <w:rPr>
          <w:rStyle w:val="StyleUnderline"/>
          <w:rFonts w:asciiTheme="minorHAnsi" w:hAnsiTheme="minorHAnsi"/>
        </w:rPr>
        <w:t xml:space="preserve">strong </w:t>
      </w:r>
      <w:r w:rsidRPr="009C5715">
        <w:rPr>
          <w:rStyle w:val="Emphasis"/>
          <w:rFonts w:asciiTheme="minorHAnsi" w:hAnsiTheme="minorHAnsi"/>
        </w:rPr>
        <w:t>starting point</w:t>
      </w:r>
      <w:r w:rsidRPr="009C5715">
        <w:rPr>
          <w:rStyle w:val="StyleUnderline"/>
          <w:rFonts w:asciiTheme="minorHAnsi" w:hAnsiTheme="minorHAnsi"/>
        </w:rPr>
        <w:t xml:space="preserve"> for negotiations,</w:t>
      </w:r>
      <w:r w:rsidRPr="009C5715">
        <w:rPr>
          <w:rFonts w:asciiTheme="minorHAnsi" w:hAnsiTheme="minorHAnsi"/>
          <w:sz w:val="14"/>
        </w:rPr>
        <w:t xml:space="preserve"> </w:t>
      </w:r>
      <w:r w:rsidRPr="009C5715">
        <w:rPr>
          <w:rStyle w:val="StyleUnderline"/>
          <w:rFonts w:asciiTheme="minorHAnsi" w:hAnsiTheme="minorHAnsi"/>
        </w:rPr>
        <w:t>it might be appropriate to make</w:t>
      </w:r>
      <w:r w:rsidRPr="009C5715">
        <w:rPr>
          <w:rFonts w:asciiTheme="minorHAnsi" w:hAnsiTheme="minorHAnsi"/>
          <w:sz w:val="14"/>
        </w:rPr>
        <w:t xml:space="preserve"> a few </w:t>
      </w:r>
      <w:r w:rsidRPr="009C5715">
        <w:rPr>
          <w:rStyle w:val="StyleUnderline"/>
          <w:rFonts w:asciiTheme="minorHAnsi" w:hAnsiTheme="minorHAnsi"/>
        </w:rPr>
        <w:t>adjustments</w:t>
      </w:r>
      <w:r w:rsidRPr="009C5715">
        <w:rPr>
          <w:rFonts w:asciiTheme="minorHAnsi" w:hAnsiTheme="minorHAnsi"/>
          <w:sz w:val="14"/>
        </w:rPr>
        <w:t xml:space="preserve"> in it </w:t>
      </w:r>
      <w:r w:rsidRPr="009C5715">
        <w:rPr>
          <w:rStyle w:val="StyleUnderline"/>
          <w:rFonts w:asciiTheme="minorHAnsi" w:hAnsiTheme="minorHAnsi"/>
        </w:rPr>
        <w:t xml:space="preserve">that would make it more </w:t>
      </w:r>
      <w:r w:rsidRPr="009C5715">
        <w:rPr>
          <w:rFonts w:asciiTheme="minorHAnsi" w:hAnsiTheme="minorHAnsi"/>
          <w:sz w:val="14"/>
        </w:rPr>
        <w:t>directly</w:t>
      </w:r>
      <w:r w:rsidRPr="009C5715">
        <w:rPr>
          <w:rStyle w:val="StyleUnderline"/>
          <w:rFonts w:asciiTheme="minorHAnsi" w:hAnsiTheme="minorHAnsi"/>
        </w:rPr>
        <w:t xml:space="preserve"> applicable</w:t>
      </w:r>
      <w:r w:rsidRPr="009C5715">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9C5715">
        <w:rPr>
          <w:rStyle w:val="StyleUnderline"/>
          <w:rFonts w:asciiTheme="minorHAnsi" w:hAnsiTheme="minorHAnsi"/>
        </w:rPr>
        <w:t xml:space="preserve">U.S. investors hope that a treaty will widen their access to </w:t>
      </w:r>
      <w:r w:rsidRPr="009C5715">
        <w:rPr>
          <w:rFonts w:asciiTheme="minorHAnsi" w:hAnsiTheme="minorHAnsi"/>
          <w:sz w:val="14"/>
        </w:rPr>
        <w:t xml:space="preserve">many </w:t>
      </w:r>
      <w:r w:rsidRPr="009C5715">
        <w:rPr>
          <w:rStyle w:val="StyleUnderline"/>
          <w:rFonts w:asciiTheme="minorHAnsi" w:hAnsiTheme="minorHAnsi"/>
        </w:rPr>
        <w:t>industries</w:t>
      </w:r>
      <w:r w:rsidRPr="009C5715">
        <w:rPr>
          <w:rFonts w:asciiTheme="minorHAnsi" w:hAnsiTheme="minorHAnsi"/>
          <w:sz w:val="14"/>
        </w:rPr>
        <w:t xml:space="preserve"> tightly controlled </w:t>
      </w:r>
      <w:r w:rsidRPr="009C5715">
        <w:rPr>
          <w:rStyle w:val="StyleUnderline"/>
          <w:rFonts w:asciiTheme="minorHAnsi" w:hAnsiTheme="minorHAnsi"/>
        </w:rPr>
        <w:t>in China,</w:t>
      </w:r>
      <w:r w:rsidRPr="009C5715">
        <w:rPr>
          <w:rFonts w:asciiTheme="minorHAnsi" w:hAnsiTheme="minorHAnsi"/>
          <w:sz w:val="14"/>
        </w:rPr>
        <w:t xml:space="preserve"> from financial services to healthcare. </w:t>
      </w:r>
      <w:r w:rsidRPr="009C5715">
        <w:rPr>
          <w:rStyle w:val="Emphasis"/>
          <w:rFonts w:asciiTheme="minorHAnsi" w:hAnsiTheme="minorHAnsi"/>
        </w:rPr>
        <w:t>Beijing and Washington have agreed to hasten work on the investment treaty</w:t>
      </w:r>
      <w:r w:rsidRPr="009C5715">
        <w:rPr>
          <w:rFonts w:asciiTheme="minorHAnsi" w:hAnsiTheme="minorHAnsi"/>
          <w:sz w:val="14"/>
        </w:rPr>
        <w:t xml:space="preserve">, </w:t>
      </w:r>
      <w:r w:rsidRPr="009C5715">
        <w:rPr>
          <w:rStyle w:val="StyleUnderline"/>
          <w:rFonts w:asciiTheme="minorHAnsi" w:hAnsiTheme="minorHAnsi"/>
        </w:rPr>
        <w:t>but</w:t>
      </w:r>
      <w:r w:rsidRPr="009C5715">
        <w:rPr>
          <w:rFonts w:asciiTheme="minorHAnsi" w:hAnsiTheme="minorHAnsi"/>
          <w:sz w:val="14"/>
        </w:rPr>
        <w:t xml:space="preserve"> business groups fear new </w:t>
      </w:r>
      <w:r w:rsidRPr="009C5715">
        <w:rPr>
          <w:rStyle w:val="Emphasis"/>
          <w:rFonts w:asciiTheme="minorHAnsi" w:hAnsiTheme="minorHAnsi"/>
        </w:rPr>
        <w:t>national security guidelines</w:t>
      </w:r>
      <w:r w:rsidRPr="009C5715">
        <w:rPr>
          <w:rFonts w:asciiTheme="minorHAnsi" w:hAnsiTheme="minorHAnsi"/>
          <w:sz w:val="14"/>
        </w:rPr>
        <w:t xml:space="preserve"> in China </w:t>
      </w:r>
      <w:r w:rsidRPr="009C5715">
        <w:rPr>
          <w:rStyle w:val="Emphasis"/>
          <w:rFonts w:asciiTheme="minorHAnsi" w:hAnsiTheme="minorHAnsi"/>
        </w:rPr>
        <w:t>could stall progress.</w:t>
      </w:r>
      <w:r w:rsidRPr="009C5715">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9C5715">
        <w:rPr>
          <w:rStyle w:val="StyleUnderline"/>
          <w:rFonts w:asciiTheme="minorHAnsi" w:hAnsiTheme="minorHAnsi"/>
        </w:rPr>
        <w:t>protracted rollout of market openings</w:t>
      </w:r>
      <w:r w:rsidRPr="009C5715">
        <w:rPr>
          <w:rFonts w:asciiTheme="minorHAnsi" w:hAnsiTheme="minorHAnsi"/>
          <w:sz w:val="14"/>
        </w:rPr>
        <w:t xml:space="preserve">" </w:t>
      </w:r>
      <w:r w:rsidRPr="009C5715">
        <w:rPr>
          <w:rStyle w:val="Emphasis"/>
          <w:rFonts w:asciiTheme="minorHAnsi" w:hAnsiTheme="minorHAnsi"/>
        </w:rPr>
        <w:t>will not only hurt the Chinese economy</w:t>
      </w:r>
      <w:r w:rsidRPr="009C5715">
        <w:rPr>
          <w:rFonts w:asciiTheme="minorHAnsi" w:hAnsiTheme="minorHAnsi"/>
          <w:sz w:val="14"/>
        </w:rPr>
        <w:t xml:space="preserve">, </w:t>
      </w:r>
      <w:r w:rsidRPr="009C5715">
        <w:rPr>
          <w:rStyle w:val="Emphasis"/>
          <w:rFonts w:asciiTheme="minorHAnsi" w:hAnsiTheme="minorHAnsi"/>
        </w:rPr>
        <w:t>but could have a "cooling effect" on talks</w:t>
      </w:r>
      <w:r w:rsidRPr="009C5715">
        <w:rPr>
          <w:rFonts w:asciiTheme="minorHAnsi" w:hAnsiTheme="minorHAnsi"/>
          <w:sz w:val="14"/>
        </w:rPr>
        <w:t>, the Chamber said, adding that Chinese officials had told numerous companies that further market opening would be delayed until the investment treaty was complete. "</w:t>
      </w:r>
      <w:r w:rsidRPr="009C5715">
        <w:rPr>
          <w:rStyle w:val="StyleUnderline"/>
          <w:rFonts w:asciiTheme="minorHAnsi" w:hAnsiTheme="minorHAnsi"/>
        </w:rPr>
        <w:t>What is needed is true market access without</w:t>
      </w:r>
      <w:r w:rsidRPr="009C5715">
        <w:rPr>
          <w:rFonts w:asciiTheme="minorHAnsi" w:hAnsiTheme="minorHAnsi"/>
          <w:sz w:val="14"/>
        </w:rPr>
        <w:t xml:space="preserve"> underhanded and </w:t>
      </w:r>
      <w:r w:rsidRPr="009C5715">
        <w:rPr>
          <w:rStyle w:val="StyleUnderline"/>
          <w:rFonts w:asciiTheme="minorHAnsi" w:hAnsiTheme="minorHAnsi"/>
        </w:rPr>
        <w:t>unwritten barriers that could potentially render the BIT meaningless</w:t>
      </w:r>
      <w:r w:rsidRPr="009C5715">
        <w:rPr>
          <w:rFonts w:asciiTheme="minorHAnsi" w:hAnsiTheme="minorHAnsi"/>
          <w:sz w:val="14"/>
        </w:rPr>
        <w:t>," Chamber Chairman James Zimmerman said in the report.</w:t>
      </w:r>
    </w:p>
    <w:p w14:paraId="701311D5" w14:textId="77777777" w:rsidR="009F6A12" w:rsidRPr="009C5715" w:rsidRDefault="009F6A12" w:rsidP="009F6A12">
      <w:pPr>
        <w:rPr>
          <w:rFonts w:asciiTheme="minorHAnsi" w:hAnsiTheme="minorHAnsi"/>
        </w:rPr>
      </w:pPr>
    </w:p>
    <w:p w14:paraId="26A0192F" w14:textId="77777777" w:rsidR="009F6A12" w:rsidRPr="009C5715" w:rsidRDefault="009F6A12" w:rsidP="009F6A12">
      <w:pPr>
        <w:rPr>
          <w:rFonts w:asciiTheme="minorHAnsi" w:hAnsiTheme="minorHAnsi"/>
        </w:rPr>
      </w:pPr>
    </w:p>
    <w:p w14:paraId="66F2DCD7" w14:textId="77777777" w:rsidR="009F6A12" w:rsidRPr="009C5715" w:rsidRDefault="009F6A12" w:rsidP="009F6A12">
      <w:pPr>
        <w:pStyle w:val="Heading4"/>
        <w:rPr>
          <w:rFonts w:asciiTheme="minorHAnsi" w:hAnsiTheme="minorHAnsi"/>
        </w:rPr>
      </w:pPr>
      <w:r w:rsidRPr="009C5715">
        <w:rPr>
          <w:rFonts w:asciiTheme="minorHAnsi" w:hAnsiTheme="minorHAnsi"/>
        </w:rPr>
        <w:t xml:space="preserve">Security review reforms actualize a Bilateral Investment Treaty – most Chinese complaints center on the </w:t>
      </w:r>
      <w:r w:rsidRPr="009C5715">
        <w:rPr>
          <w:rFonts w:asciiTheme="minorHAnsi" w:hAnsiTheme="minorHAnsi"/>
          <w:i/>
          <w:u w:val="single"/>
        </w:rPr>
        <w:t>transparency of the CFIUS process</w:t>
      </w:r>
      <w:r w:rsidRPr="009C5715">
        <w:rPr>
          <w:rFonts w:asciiTheme="minorHAnsi" w:hAnsiTheme="minorHAnsi"/>
        </w:rPr>
        <w:t xml:space="preserve">. </w:t>
      </w:r>
    </w:p>
    <w:p w14:paraId="0E0F09DD" w14:textId="77777777" w:rsidR="009F6A12" w:rsidRPr="009C5715" w:rsidRDefault="009F6A12" w:rsidP="009F6A12">
      <w:pPr>
        <w:rPr>
          <w:rStyle w:val="Style13ptBold"/>
          <w:rFonts w:asciiTheme="minorHAnsi" w:hAnsiTheme="minorHAnsi"/>
        </w:rPr>
      </w:pPr>
      <w:r w:rsidRPr="009C5715">
        <w:rPr>
          <w:rStyle w:val="Style13ptBold"/>
          <w:rFonts w:asciiTheme="minorHAnsi" w:hAnsiTheme="minorHAnsi"/>
        </w:rPr>
        <w:t>Moran ‘15</w:t>
      </w:r>
    </w:p>
    <w:p w14:paraId="71FA0A05" w14:textId="77777777" w:rsidR="009F6A12" w:rsidRPr="009C5715" w:rsidRDefault="009F6A12" w:rsidP="009F6A12">
      <w:pPr>
        <w:rPr>
          <w:rFonts w:asciiTheme="minorHAnsi" w:hAnsiTheme="minorHAnsi"/>
          <w:sz w:val="18"/>
          <w:szCs w:val="18"/>
        </w:rPr>
      </w:pPr>
      <w:r w:rsidRPr="009C5715">
        <w:rPr>
          <w:rFonts w:asciiTheme="minorHAnsi" w:hAnsiTheme="minorHAnsi"/>
          <w:sz w:val="18"/>
          <w:szCs w:val="18"/>
        </w:rPr>
        <w:t xml:space="preserve">et al; Dr. Theodore H. Moran holds the Chair in International Business and Finance at the School of Foreign Service, </w:t>
      </w:r>
      <w:r w:rsidRPr="009C5715">
        <w:rPr>
          <w:rFonts w:asciiTheme="minorHAnsi" w:hAnsiTheme="minorHAnsi"/>
          <w:i/>
          <w:sz w:val="18"/>
          <w:szCs w:val="18"/>
        </w:rPr>
        <w:t>Georgetown University</w:t>
      </w:r>
      <w:r w:rsidRPr="009C5715">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9C5715">
        <w:rPr>
          <w:rFonts w:asciiTheme="minorHAnsi" w:hAnsiTheme="minorHAnsi"/>
          <w:i/>
          <w:sz w:val="18"/>
          <w:szCs w:val="18"/>
        </w:rPr>
        <w:t>Georgetown University</w:t>
      </w:r>
      <w:r w:rsidRPr="009C5715">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14:paraId="205F5E80" w14:textId="77777777" w:rsidR="009F6A12" w:rsidRPr="009C5715" w:rsidRDefault="009F6A12" w:rsidP="009F6A12">
      <w:pPr>
        <w:rPr>
          <w:rFonts w:asciiTheme="minorHAnsi" w:hAnsiTheme="minorHAnsi"/>
        </w:rPr>
      </w:pPr>
    </w:p>
    <w:p w14:paraId="05B91192" w14:textId="77777777" w:rsidR="009F6A12" w:rsidRPr="00B31A2D" w:rsidRDefault="009F6A12" w:rsidP="009F6A12">
      <w:pPr>
        <w:rPr>
          <w:rStyle w:val="StyleUnderline"/>
          <w:rFonts w:asciiTheme="minorHAnsi" w:hAnsiTheme="minorHAnsi"/>
        </w:rPr>
      </w:pPr>
      <w:r w:rsidRPr="009C5715">
        <w:rPr>
          <w:rStyle w:val="StyleUnderline"/>
          <w:rFonts w:asciiTheme="minorHAnsi" w:hAnsiTheme="minorHAnsi"/>
        </w:rPr>
        <w:t>The United States and China</w:t>
      </w:r>
      <w:r w:rsidRPr="009C5715">
        <w:rPr>
          <w:rFonts w:asciiTheme="minorHAnsi" w:hAnsiTheme="minorHAnsi"/>
          <w:sz w:val="12"/>
        </w:rPr>
        <w:t xml:space="preserve"> </w:t>
      </w:r>
      <w:r w:rsidRPr="009C5715">
        <w:rPr>
          <w:rStyle w:val="StyleUnderline"/>
          <w:rFonts w:asciiTheme="minorHAnsi" w:hAnsiTheme="minorHAnsi"/>
        </w:rPr>
        <w:t>have continually sparred in the area of national security reviews for bilateral investment</w:t>
      </w:r>
      <w:r w:rsidRPr="009C5715">
        <w:rPr>
          <w:rFonts w:asciiTheme="minorHAnsi" w:hAnsiTheme="minorHAnsi"/>
          <w:sz w:val="12"/>
        </w:rPr>
        <w:t xml:space="preserve">. The current negotiations on an investment treaty between the two countries cover a wide range of topics. </w:t>
      </w:r>
      <w:r w:rsidRPr="009C5715">
        <w:rPr>
          <w:rStyle w:val="StyleUnderline"/>
          <w:rFonts w:asciiTheme="minorHAnsi" w:hAnsiTheme="minorHAnsi"/>
        </w:rPr>
        <w:t>The US-China</w:t>
      </w:r>
      <w:r w:rsidRPr="009C5715">
        <w:rPr>
          <w:rFonts w:asciiTheme="minorHAnsi" w:hAnsiTheme="minorHAnsi"/>
          <w:sz w:val="12"/>
        </w:rPr>
        <w:t xml:space="preserve"> </w:t>
      </w:r>
      <w:r w:rsidRPr="009C5715">
        <w:rPr>
          <w:rStyle w:val="StyleUnderline"/>
          <w:rFonts w:asciiTheme="minorHAnsi" w:hAnsiTheme="minorHAnsi"/>
        </w:rPr>
        <w:t>bilateral investment treaty</w:t>
      </w:r>
      <w:r w:rsidRPr="009C5715">
        <w:rPr>
          <w:rFonts w:asciiTheme="minorHAnsi" w:hAnsiTheme="minorHAnsi"/>
          <w:sz w:val="12"/>
        </w:rPr>
        <w:t xml:space="preserve"> (</w:t>
      </w:r>
      <w:r w:rsidRPr="009C5715">
        <w:rPr>
          <w:rStyle w:val="Emphasis"/>
          <w:rFonts w:asciiTheme="minorHAnsi" w:hAnsiTheme="minorHAnsi"/>
        </w:rPr>
        <w:t>BIT</w:t>
      </w:r>
      <w:r w:rsidRPr="009C5715">
        <w:rPr>
          <w:rFonts w:asciiTheme="minorHAnsi" w:hAnsiTheme="minorHAnsi"/>
          <w:sz w:val="12"/>
        </w:rPr>
        <w:t xml:space="preserve">) </w:t>
      </w:r>
      <w:r w:rsidRPr="009C5715">
        <w:rPr>
          <w:rStyle w:val="StyleUnderline"/>
          <w:rFonts w:asciiTheme="minorHAnsi" w:hAnsiTheme="minorHAnsi"/>
        </w:rPr>
        <w:t>could be an opportunity to clear up issues relating to security reviews</w:t>
      </w:r>
      <w:r w:rsidRPr="009C5715">
        <w:rPr>
          <w:rFonts w:asciiTheme="minorHAnsi" w:hAnsiTheme="minorHAnsi"/>
          <w:sz w:val="12"/>
        </w:rPr>
        <w:t xml:space="preserve">, although both sides may end up disappointed. </w:t>
      </w:r>
      <w:r w:rsidRPr="009C5715">
        <w:rPr>
          <w:rStyle w:val="StyleUnderline"/>
          <w:rFonts w:asciiTheme="minorHAnsi" w:hAnsiTheme="minorHAnsi"/>
        </w:rPr>
        <w:t>China's grievances stem from some high profile acquisition attempts launched by Chinese firms that were</w:t>
      </w:r>
      <w:r w:rsidRPr="009C5715">
        <w:rPr>
          <w:rFonts w:asciiTheme="minorHAnsi" w:hAnsiTheme="minorHAnsi"/>
          <w:sz w:val="12"/>
        </w:rPr>
        <w:t xml:space="preserve"> ultimately </w:t>
      </w:r>
      <w:r w:rsidRPr="009C5715">
        <w:rPr>
          <w:rStyle w:val="StyleUnderline"/>
          <w:rFonts w:asciiTheme="minorHAnsi" w:hAnsiTheme="minorHAnsi"/>
        </w:rPr>
        <w:t xml:space="preserve">unsuccessful </w:t>
      </w:r>
      <w:r w:rsidRPr="009C5715">
        <w:rPr>
          <w:rFonts w:asciiTheme="minorHAnsi" w:hAnsiTheme="minorHAnsi"/>
          <w:sz w:val="12"/>
        </w:rPr>
        <w:t>because they ran into political obstacles from the US Congress or the CFIUS</w:t>
      </w:r>
      <w:r w:rsidRPr="009C5715">
        <w:rPr>
          <w:rStyle w:val="StyleUnderline"/>
          <w:rFonts w:asciiTheme="minorHAnsi" w:hAnsiTheme="minorHAnsi"/>
        </w:rPr>
        <w:t>.</w:t>
      </w:r>
      <w:r w:rsidRPr="009C5715">
        <w:rPr>
          <w:rFonts w:asciiTheme="minorHAnsi" w:hAnsiTheme="minorHAnsi"/>
          <w:sz w:val="12"/>
        </w:rPr>
        <w:t xml:space="preserve"> But the high-profile cases have skewed public perception and now </w:t>
      </w:r>
      <w:r w:rsidRPr="009C5715">
        <w:rPr>
          <w:rStyle w:val="StyleUnderline"/>
          <w:rFonts w:asciiTheme="minorHAnsi" w:hAnsiTheme="minorHAnsi"/>
        </w:rPr>
        <w:t>some see (consider) CFIUS as an unfair barrier to Chinese investments in the United States. The Chinese</w:t>
      </w:r>
      <w:r w:rsidRPr="009C5715">
        <w:rPr>
          <w:rFonts w:asciiTheme="minorHAnsi" w:hAnsiTheme="minorHAnsi"/>
          <w:sz w:val="12"/>
        </w:rPr>
        <w:t xml:space="preserve"> will look to accomplish two things in the BIT. First they </w:t>
      </w:r>
      <w:r w:rsidRPr="009C5715">
        <w:rPr>
          <w:rStyle w:val="StyleUnderline"/>
          <w:rFonts w:asciiTheme="minorHAnsi" w:hAnsiTheme="minorHAnsi"/>
        </w:rPr>
        <w:t>would like to ensure greater transparency in order for Chinese firms</w:t>
      </w:r>
      <w:r w:rsidRPr="009C5715">
        <w:rPr>
          <w:rFonts w:asciiTheme="minorHAnsi" w:hAnsiTheme="minorHAnsi"/>
          <w:sz w:val="12"/>
        </w:rPr>
        <w:t xml:space="preserve">, including state-owned enterprises (SOEs), </w:t>
      </w:r>
      <w:r w:rsidRPr="009C5715">
        <w:rPr>
          <w:rStyle w:val="StyleUnderline"/>
          <w:rFonts w:asciiTheme="minorHAnsi" w:hAnsiTheme="minorHAnsi"/>
        </w:rPr>
        <w:t>to have a clearer understanding of the decisions criteria in a CFIUS review</w:t>
      </w:r>
      <w:r w:rsidRPr="009C5715">
        <w:rPr>
          <w:rFonts w:asciiTheme="minorHAnsi" w:hAnsiTheme="minorHAnsi"/>
          <w:sz w:val="12"/>
        </w:rPr>
        <w:t xml:space="preserve">. Second, </w:t>
      </w:r>
      <w:r w:rsidRPr="009C5715">
        <w:rPr>
          <w:rStyle w:val="StyleUnderline"/>
          <w:rFonts w:asciiTheme="minorHAnsi" w:hAnsiTheme="minorHAnsi"/>
        </w:rPr>
        <w:t>they would like CFIUS to apply the same criteria to a Chinese firm</w:t>
      </w:r>
      <w:r w:rsidRPr="009C5715">
        <w:rPr>
          <w:rFonts w:asciiTheme="minorHAnsi" w:hAnsiTheme="minorHAnsi"/>
          <w:sz w:val="12"/>
        </w:rPr>
        <w:t xml:space="preserve"> </w:t>
      </w:r>
      <w:r w:rsidRPr="009C5715">
        <w:rPr>
          <w:rStyle w:val="StyleUnderline"/>
          <w:rFonts w:asciiTheme="minorHAnsi" w:hAnsiTheme="minorHAnsi"/>
        </w:rPr>
        <w:t>trying to acquire a US firm as it would to a British firm doing the same</w:t>
      </w:r>
      <w:r w:rsidRPr="009C5715">
        <w:rPr>
          <w:rFonts w:asciiTheme="minorHAnsi" w:hAnsiTheme="minorHAnsi"/>
          <w:sz w:val="12"/>
        </w:rPr>
        <w:t xml:space="preserve">. </w:t>
      </w:r>
      <w:r w:rsidRPr="009C5715">
        <w:rPr>
          <w:rStyle w:val="Emphasis"/>
          <w:rFonts w:asciiTheme="minorHAnsi" w:hAnsiTheme="minorHAnsi"/>
        </w:rPr>
        <w:t>This is called most favored nation (MFN) treatment</w:t>
      </w:r>
      <w:r w:rsidRPr="009C5715">
        <w:rPr>
          <w:rStyle w:val="StyleUnderline"/>
          <w:rFonts w:asciiTheme="minorHAnsi" w:hAnsiTheme="minorHAnsi"/>
        </w:rPr>
        <w:t xml:space="preserve">. </w:t>
      </w:r>
      <w:r w:rsidRPr="009C5715">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9C5715">
        <w:rPr>
          <w:rStyle w:val="Emphasis"/>
          <w:rFonts w:asciiTheme="minorHAnsi" w:hAnsiTheme="minorHAnsi"/>
        </w:rPr>
        <w:t>Most of the Chinese grievances</w:t>
      </w:r>
      <w:r w:rsidRPr="009C5715">
        <w:rPr>
          <w:rStyle w:val="StyleUnderline"/>
          <w:rFonts w:asciiTheme="minorHAnsi" w:hAnsiTheme="minorHAnsi"/>
        </w:rPr>
        <w:t xml:space="preserve"> could be alleviated if the BIT could simplify the CFIUS process.</w:t>
      </w:r>
      <w:r w:rsidRPr="009C5715">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 described in more detail later): 1 . denial or manipulation of access to supplies, 2. leakage (referring to sales of goods or technology, especially of a military nature), and 3. sabotage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investors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9C5715">
        <w:rPr>
          <w:rStyle w:val="StyleUnderline"/>
          <w:rFonts w:asciiTheme="minorHAnsi" w:hAnsiTheme="minorHAnsi"/>
        </w:rPr>
        <w:t>China’s commerce minister remarked that</w:t>
      </w:r>
      <w:r w:rsidRPr="009C5715">
        <w:rPr>
          <w:rFonts w:asciiTheme="minorHAnsi" w:hAnsiTheme="minorHAnsi"/>
          <w:sz w:val="12"/>
        </w:rPr>
        <w:t xml:space="preserve"> the </w:t>
      </w:r>
      <w:r w:rsidRPr="009C5715">
        <w:rPr>
          <w:rStyle w:val="Emphasis"/>
          <w:rFonts w:asciiTheme="minorHAnsi" w:hAnsiTheme="minorHAnsi"/>
        </w:rPr>
        <w:t>CFIUS</w:t>
      </w:r>
      <w:r w:rsidRPr="009C5715">
        <w:rPr>
          <w:rStyle w:val="StyleUnderline"/>
          <w:rFonts w:asciiTheme="minorHAnsi" w:hAnsiTheme="minorHAnsi"/>
        </w:rPr>
        <w:t xml:space="preserve"> </w:t>
      </w:r>
      <w:r w:rsidRPr="009C5715">
        <w:rPr>
          <w:rFonts w:asciiTheme="minorHAnsi" w:hAnsiTheme="minorHAnsi"/>
          <w:sz w:val="12"/>
        </w:rPr>
        <w:t xml:space="preserve">process </w:t>
      </w:r>
      <w:r w:rsidRPr="009C5715">
        <w:rPr>
          <w:rStyle w:val="Emphasis"/>
          <w:rFonts w:asciiTheme="minorHAnsi" w:hAnsiTheme="minorHAnsi"/>
        </w:rPr>
        <w:t>needs to be</w:t>
      </w:r>
      <w:r w:rsidRPr="009C5715">
        <w:rPr>
          <w:rFonts w:asciiTheme="minorHAnsi" w:hAnsiTheme="minorHAnsi"/>
          <w:sz w:val="12"/>
        </w:rPr>
        <w:t xml:space="preserve"> “</w:t>
      </w:r>
      <w:r w:rsidRPr="009C5715">
        <w:rPr>
          <w:rStyle w:val="Emphasis"/>
          <w:rFonts w:asciiTheme="minorHAnsi" w:hAnsiTheme="minorHAnsi"/>
        </w:rPr>
        <w:t>more</w:t>
      </w:r>
      <w:r w:rsidRPr="009C5715">
        <w:rPr>
          <w:rFonts w:asciiTheme="minorHAnsi" w:hAnsiTheme="minorHAnsi"/>
          <w:sz w:val="12"/>
        </w:rPr>
        <w:t xml:space="preserve"> open and </w:t>
      </w:r>
      <w:r w:rsidRPr="009C5715">
        <w:rPr>
          <w:rStyle w:val="Emphasis"/>
          <w:rFonts w:asciiTheme="minorHAnsi" w:hAnsiTheme="minorHAnsi"/>
        </w:rPr>
        <w:t>transparent</w:t>
      </w:r>
      <w:r w:rsidRPr="009C5715">
        <w:rPr>
          <w:rFonts w:asciiTheme="minorHAnsi" w:hAnsiTheme="minorHAnsi"/>
          <w:sz w:val="12"/>
        </w:rPr>
        <w:t xml:space="preserve">, </w:t>
      </w:r>
      <w:r w:rsidRPr="009C5715">
        <w:rPr>
          <w:rStyle w:val="Emphasis"/>
          <w:rFonts w:asciiTheme="minorHAnsi" w:hAnsiTheme="minorHAnsi"/>
        </w:rPr>
        <w:t>because companies never know whether their bid meets the requirements</w:t>
      </w:r>
      <w:r w:rsidRPr="009C5715">
        <w:rPr>
          <w:rFonts w:asciiTheme="minorHAnsi" w:hAnsiTheme="minorHAnsi"/>
          <w:sz w:val="12"/>
        </w:rPr>
        <w:t xml:space="preserve">... . </w:t>
      </w:r>
      <w:r w:rsidRPr="009C5715">
        <w:rPr>
          <w:rStyle w:val="Emphasis"/>
          <w:rFonts w:asciiTheme="minorHAnsi" w:hAnsiTheme="minorHAnsi"/>
        </w:rPr>
        <w:t>We need clearer guidelines</w:t>
      </w:r>
      <w:r w:rsidRPr="009C5715">
        <w:rPr>
          <w:rFonts w:asciiTheme="minorHAnsi" w:hAnsiTheme="minorHAnsi"/>
          <w:sz w:val="12"/>
        </w:rPr>
        <w:t xml:space="preserve"> </w:t>
      </w:r>
      <w:r w:rsidRPr="009C5715">
        <w:rPr>
          <w:rStyle w:val="StyleUnderline"/>
          <w:rFonts w:asciiTheme="minorHAnsi" w:hAnsiTheme="minorHAnsi"/>
        </w:rPr>
        <w:t>on what conditions might violate U.S. Security</w:t>
      </w:r>
      <w:r w:rsidRPr="009C5715">
        <w:rPr>
          <w:rFonts w:asciiTheme="minorHAnsi" w:hAnsiTheme="minorHAnsi"/>
          <w:sz w:val="12"/>
        </w:rPr>
        <w:t xml:space="preserve">, to reduce risk for companies that want to invest.” </w:t>
      </w:r>
      <w:r w:rsidRPr="009C5715">
        <w:rPr>
          <w:rStyle w:val="Emphasis"/>
          <w:rFonts w:asciiTheme="minorHAnsi" w:hAnsiTheme="minorHAnsi"/>
        </w:rPr>
        <w:t>Seeking clearer guidelines</w:t>
      </w:r>
      <w:r w:rsidRPr="009C5715">
        <w:rPr>
          <w:rFonts w:asciiTheme="minorHAnsi" w:hAnsiTheme="minorHAnsi"/>
          <w:sz w:val="12"/>
        </w:rPr>
        <w:t>, one of us (</w:t>
      </w:r>
      <w:r w:rsidRPr="009C5715">
        <w:rPr>
          <w:rStyle w:val="StyleUnderline"/>
          <w:rFonts w:asciiTheme="minorHAnsi" w:hAnsiTheme="minorHAnsi"/>
        </w:rPr>
        <w:t>Moran</w:t>
      </w:r>
      <w:r w:rsidRPr="009C5715">
        <w:rPr>
          <w:rFonts w:asciiTheme="minorHAnsi" w:hAnsiTheme="minorHAnsi"/>
          <w:sz w:val="12"/>
        </w:rPr>
        <w:t xml:space="preserve"> 2009) has </w:t>
      </w:r>
      <w:r w:rsidRPr="009C5715">
        <w:rPr>
          <w:rStyle w:val="StyleUnderline"/>
          <w:rFonts w:asciiTheme="minorHAnsi" w:hAnsiTheme="minorHAnsi"/>
        </w:rPr>
        <w:t>spelled out circumstances</w:t>
      </w:r>
      <w:r w:rsidRPr="009C5715">
        <w:rPr>
          <w:rFonts w:asciiTheme="minorHAnsi" w:hAnsiTheme="minorHAnsi"/>
          <w:sz w:val="12"/>
        </w:rPr>
        <w:t xml:space="preserve"> in </w:t>
      </w:r>
      <w:r w:rsidRPr="009C5715">
        <w:rPr>
          <w:rStyle w:val="StyleUnderline"/>
          <w:rFonts w:asciiTheme="minorHAnsi" w:hAnsiTheme="minorHAnsi"/>
        </w:rPr>
        <w:t>which</w:t>
      </w:r>
      <w:r w:rsidRPr="009C5715">
        <w:rPr>
          <w:rFonts w:asciiTheme="minorHAnsi" w:hAnsiTheme="minorHAnsi"/>
          <w:sz w:val="12"/>
        </w:rPr>
        <w:t xml:space="preserve"> both CFIUS and </w:t>
      </w:r>
      <w:r w:rsidRPr="009C5715">
        <w:rPr>
          <w:rStyle w:val="StyleUnderline"/>
          <w:rFonts w:asciiTheme="minorHAnsi" w:hAnsiTheme="minorHAnsi"/>
        </w:rPr>
        <w:t>foreign investors can determine whether a genuine security threat exists</w:t>
      </w:r>
      <w:r w:rsidRPr="009C5715">
        <w:rPr>
          <w:rFonts w:asciiTheme="minorHAnsi" w:hAnsiTheme="minorHAnsi"/>
          <w:sz w:val="12"/>
        </w:rPr>
        <w:t xml:space="preserve">. </w:t>
      </w:r>
      <w:r w:rsidRPr="009C5715">
        <w:rPr>
          <w:rStyle w:val="StyleUnderline"/>
          <w:rFonts w:asciiTheme="minorHAnsi" w:hAnsiTheme="minorHAnsi"/>
        </w:rPr>
        <w:t>These</w:t>
      </w:r>
      <w:r w:rsidRPr="009C5715">
        <w:rPr>
          <w:rFonts w:asciiTheme="minorHAnsi" w:hAnsiTheme="minorHAnsi"/>
          <w:sz w:val="12"/>
        </w:rPr>
        <w:t xml:space="preserve"> are not official CFIUS guidelines but </w:t>
      </w:r>
      <w:r w:rsidRPr="009C5715">
        <w:rPr>
          <w:rStyle w:val="StyleUnderline"/>
          <w:rFonts w:asciiTheme="minorHAnsi" w:hAnsiTheme="minorHAnsi"/>
        </w:rPr>
        <w:t xml:space="preserve">constitute a </w:t>
      </w:r>
      <w:r w:rsidRPr="009C5715">
        <w:rPr>
          <w:rStyle w:val="Emphasis"/>
          <w:rFonts w:asciiTheme="minorHAnsi" w:hAnsiTheme="minorHAnsi"/>
        </w:rPr>
        <w:t>common sense approach</w:t>
      </w:r>
      <w:r w:rsidRPr="009C5715">
        <w:rPr>
          <w:rStyle w:val="StyleUnderline"/>
          <w:rFonts w:asciiTheme="minorHAnsi" w:hAnsiTheme="minorHAnsi"/>
        </w:rPr>
        <w:t xml:space="preserve"> to evaluating foreign investment. </w:t>
      </w:r>
      <w:r w:rsidRPr="009C5715">
        <w:rPr>
          <w:rStyle w:val="Emphasis"/>
          <w:rFonts w:asciiTheme="minorHAnsi" w:hAnsiTheme="minorHAnsi"/>
        </w:rPr>
        <w:t>The first</w:t>
      </w:r>
      <w:r w:rsidRPr="009C5715">
        <w:rPr>
          <w:rStyle w:val="StyleUnderline"/>
          <w:rFonts w:asciiTheme="minorHAnsi" w:hAnsiTheme="minorHAnsi"/>
        </w:rPr>
        <w:t xml:space="preserve"> </w:t>
      </w:r>
      <w:r w:rsidRPr="009C5715">
        <w:rPr>
          <w:rFonts w:asciiTheme="minorHAnsi" w:hAnsiTheme="minorHAnsi"/>
          <w:sz w:val="12"/>
        </w:rPr>
        <w:t xml:space="preserve">“threat” </w:t>
      </w:r>
      <w:r w:rsidRPr="009C5715">
        <w:rPr>
          <w:rStyle w:val="StyleUnderline"/>
          <w:rFonts w:asciiTheme="minorHAnsi" w:hAnsiTheme="minorHAnsi"/>
        </w:rPr>
        <w:t xml:space="preserve">identifies </w:t>
      </w:r>
      <w:r w:rsidRPr="009C5715">
        <w:rPr>
          <w:rStyle w:val="Emphasis"/>
          <w:rFonts w:asciiTheme="minorHAnsi" w:hAnsiTheme="minorHAnsi"/>
        </w:rPr>
        <w:t>critical supply</w:t>
      </w:r>
      <w:r w:rsidRPr="009C5715">
        <w:rPr>
          <w:rFonts w:asciiTheme="minorHAnsi" w:hAnsiTheme="minorHAnsi"/>
          <w:sz w:val="12"/>
        </w:rPr>
        <w:t xml:space="preserve">, </w:t>
      </w:r>
      <w:r w:rsidRPr="009C5715">
        <w:rPr>
          <w:rStyle w:val="StyleUnderline"/>
          <w:rFonts w:asciiTheme="minorHAnsi" w:hAnsiTheme="minorHAnsi"/>
        </w:rPr>
        <w:t>when a foreign firm acquires a company in a concentrated industry</w:t>
      </w:r>
      <w:r w:rsidRPr="009C5715">
        <w:rPr>
          <w:rFonts w:asciiTheme="minorHAnsi" w:hAnsiTheme="minorHAnsi"/>
          <w:sz w:val="12"/>
        </w:rPr>
        <w:t xml:space="preserve">, thereby limiting the purchasing options for firms in the US economy. </w:t>
      </w:r>
      <w:r w:rsidRPr="009C5715">
        <w:rPr>
          <w:rStyle w:val="StyleUnderline"/>
          <w:rFonts w:asciiTheme="minorHAnsi" w:hAnsiTheme="minorHAnsi"/>
        </w:rPr>
        <w:t xml:space="preserve">The threat of denial or manipulation of supplies is credible </w:t>
      </w:r>
      <w:r w:rsidRPr="009C5715">
        <w:rPr>
          <w:rStyle w:val="Emphasis"/>
          <w:rFonts w:asciiTheme="minorHAnsi" w:hAnsiTheme="minorHAnsi"/>
        </w:rPr>
        <w:t xml:space="preserve">only </w:t>
      </w:r>
      <w:r w:rsidRPr="009C5715">
        <w:rPr>
          <w:rStyle w:val="StyleUnderline"/>
          <w:rFonts w:asciiTheme="minorHAnsi" w:hAnsiTheme="minorHAnsi"/>
        </w:rPr>
        <w:t xml:space="preserve">if the asset to be acquired is critical to the functioning of the US economy and alternative sources of sup- ply are not readily available. </w:t>
      </w:r>
      <w:r w:rsidRPr="009C5715">
        <w:rPr>
          <w:rStyle w:val="Emphasis"/>
          <w:rFonts w:asciiTheme="minorHAnsi" w:hAnsiTheme="minorHAnsi"/>
        </w:rPr>
        <w:t>The next</w:t>
      </w:r>
      <w:r w:rsidRPr="009C5715">
        <w:rPr>
          <w:rFonts w:asciiTheme="minorHAnsi" w:hAnsiTheme="minorHAnsi"/>
          <w:sz w:val="12"/>
        </w:rPr>
        <w:t xml:space="preserve"> “threat” </w:t>
      </w:r>
      <w:r w:rsidRPr="009C5715">
        <w:rPr>
          <w:rStyle w:val="StyleUnderline"/>
          <w:rFonts w:asciiTheme="minorHAnsi" w:hAnsiTheme="minorHAnsi"/>
        </w:rPr>
        <w:t xml:space="preserve">is that of </w:t>
      </w:r>
      <w:r w:rsidRPr="009C5715">
        <w:rPr>
          <w:rStyle w:val="Emphasis"/>
          <w:rFonts w:asciiTheme="minorHAnsi" w:hAnsiTheme="minorHAnsi"/>
        </w:rPr>
        <w:t>tech</w:t>
      </w:r>
      <w:r w:rsidRPr="009C5715">
        <w:rPr>
          <w:rFonts w:asciiTheme="minorHAnsi" w:hAnsiTheme="minorHAnsi"/>
          <w:sz w:val="12"/>
        </w:rPr>
        <w:t xml:space="preserve">nology </w:t>
      </w:r>
      <w:r w:rsidRPr="009C5715">
        <w:rPr>
          <w:rStyle w:val="Emphasis"/>
          <w:rFonts w:asciiTheme="minorHAnsi" w:hAnsiTheme="minorHAnsi"/>
        </w:rPr>
        <w:t>leakage</w:t>
      </w:r>
      <w:r w:rsidRPr="009C5715">
        <w:rPr>
          <w:rFonts w:asciiTheme="minorHAnsi" w:hAnsiTheme="minorHAnsi"/>
          <w:sz w:val="12"/>
        </w:rPr>
        <w:t xml:space="preserve">, </w:t>
      </w:r>
      <w:r w:rsidRPr="009C5715">
        <w:rPr>
          <w:rStyle w:val="StyleUnderline"/>
          <w:rFonts w:asciiTheme="minorHAnsi" w:hAnsiTheme="minorHAnsi"/>
        </w:rPr>
        <w:t>where the firm being acquired has a narrowly available technology</w:t>
      </w:r>
      <w:r w:rsidRPr="009C5715">
        <w:rPr>
          <w:rFonts w:asciiTheme="minorHAnsi" w:hAnsiTheme="minorHAnsi"/>
          <w:sz w:val="12"/>
        </w:rPr>
        <w:t xml:space="preserve">, ability, or management expertise, </w:t>
      </w:r>
      <w:r w:rsidRPr="009C5715">
        <w:rPr>
          <w:rStyle w:val="StyleUnderline"/>
          <w:rFonts w:asciiTheme="minorHAnsi" w:hAnsiTheme="minorHAnsi"/>
        </w:rPr>
        <w:t>and the sale of that firm may significantly enhance a foreign country’s capability</w:t>
      </w:r>
      <w:r w:rsidRPr="009C5715">
        <w:rPr>
          <w:rFonts w:asciiTheme="minorHAnsi" w:hAnsiTheme="minorHAnsi"/>
          <w:sz w:val="12"/>
        </w:rPr>
        <w:t xml:space="preserve">, </w:t>
      </w:r>
      <w:r w:rsidRPr="009C5715">
        <w:rPr>
          <w:rStyle w:val="StyleUnderline"/>
          <w:rFonts w:asciiTheme="minorHAnsi" w:hAnsiTheme="minorHAnsi"/>
        </w:rPr>
        <w:t>thereby reducing US national security. The threat of leakage</w:t>
      </w:r>
      <w:r w:rsidRPr="009C5715">
        <w:rPr>
          <w:rFonts w:asciiTheme="minorHAnsi" w:hAnsiTheme="minorHAnsi"/>
          <w:sz w:val="12"/>
        </w:rPr>
        <w:t xml:space="preserve"> </w:t>
      </w:r>
      <w:r w:rsidRPr="009C5715">
        <w:rPr>
          <w:rStyle w:val="StyleUnderline"/>
          <w:rFonts w:asciiTheme="minorHAnsi" w:hAnsiTheme="minorHAnsi"/>
        </w:rPr>
        <w:t>of tech</w:t>
      </w:r>
      <w:r w:rsidRPr="009C5715">
        <w:rPr>
          <w:rFonts w:asciiTheme="minorHAnsi" w:hAnsiTheme="minorHAnsi"/>
          <w:sz w:val="12"/>
        </w:rPr>
        <w:t xml:space="preserve">nology via foreign acquisition </w:t>
      </w:r>
      <w:r w:rsidRPr="009C5715">
        <w:rPr>
          <w:rStyle w:val="StyleUnderline"/>
          <w:rFonts w:asciiTheme="minorHAnsi" w:hAnsiTheme="minorHAnsi"/>
        </w:rPr>
        <w:t>is worrisome</w:t>
      </w:r>
      <w:r w:rsidRPr="009C5715">
        <w:rPr>
          <w:rStyle w:val="Emphasis"/>
          <w:rFonts w:asciiTheme="minorHAnsi" w:hAnsiTheme="minorHAnsi"/>
        </w:rPr>
        <w:t xml:space="preserve"> only</w:t>
      </w:r>
      <w:r w:rsidRPr="009C5715">
        <w:rPr>
          <w:rStyle w:val="StyleUnderline"/>
          <w:rFonts w:asciiTheme="minorHAnsi" w:hAnsiTheme="minorHAnsi"/>
        </w:rPr>
        <w:t xml:space="preserve"> if such technology is not widely available from other sources. </w:t>
      </w:r>
      <w:r w:rsidRPr="009C5715">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9C5715">
        <w:rPr>
          <w:rStyle w:val="Emphasis"/>
          <w:rFonts w:asciiTheme="minorHAnsi" w:hAnsiTheme="minorHAnsi"/>
        </w:rPr>
        <w:t>The third</w:t>
      </w:r>
      <w:r w:rsidRPr="009C5715">
        <w:rPr>
          <w:rFonts w:asciiTheme="minorHAnsi" w:hAnsiTheme="minorHAnsi"/>
          <w:sz w:val="12"/>
        </w:rPr>
        <w:t xml:space="preserve"> “threat” </w:t>
      </w:r>
      <w:r w:rsidRPr="009C5715">
        <w:rPr>
          <w:rStyle w:val="StyleUnderline"/>
          <w:rFonts w:asciiTheme="minorHAnsi" w:hAnsiTheme="minorHAnsi"/>
        </w:rPr>
        <w:t xml:space="preserve">involves </w:t>
      </w:r>
      <w:r w:rsidRPr="009C5715">
        <w:rPr>
          <w:rFonts w:asciiTheme="minorHAnsi" w:hAnsiTheme="minorHAnsi"/>
          <w:sz w:val="12"/>
        </w:rPr>
        <w:t xml:space="preserve">infiltration, surveillance, or </w:t>
      </w:r>
      <w:r w:rsidRPr="009C5715">
        <w:rPr>
          <w:rStyle w:val="Emphasis"/>
          <w:rFonts w:asciiTheme="minorHAnsi" w:hAnsiTheme="minorHAnsi"/>
        </w:rPr>
        <w:t>sabotage</w:t>
      </w:r>
      <w:r w:rsidRPr="009C5715">
        <w:rPr>
          <w:rFonts w:asciiTheme="minorHAnsi" w:hAnsiTheme="minorHAnsi"/>
          <w:sz w:val="12"/>
        </w:rPr>
        <w:t xml:space="preserve"> and identifies acquisitions like telecom </w:t>
      </w:r>
      <w:r w:rsidRPr="009C5715">
        <w:rPr>
          <w:rStyle w:val="StyleUnderline"/>
          <w:rFonts w:asciiTheme="minorHAnsi" w:hAnsiTheme="minorHAnsi"/>
        </w:rPr>
        <w:t>or</w:t>
      </w:r>
      <w:r w:rsidRPr="009C5715">
        <w:rPr>
          <w:rFonts w:asciiTheme="minorHAnsi" w:hAnsiTheme="minorHAnsi"/>
          <w:sz w:val="12"/>
        </w:rPr>
        <w:t xml:space="preserve"> ports that may give foreign governments </w:t>
      </w:r>
      <w:r w:rsidRPr="009C5715">
        <w:rPr>
          <w:rStyle w:val="StyleUnderline"/>
          <w:rFonts w:asciiTheme="minorHAnsi" w:hAnsiTheme="minorHAnsi"/>
        </w:rPr>
        <w:t>a platform to spy on or sabotage the US economy.</w:t>
      </w:r>
      <w:r w:rsidRPr="009C5715">
        <w:rPr>
          <w:rFonts w:asciiTheme="minorHAnsi" w:hAnsiTheme="minorHAnsi"/>
          <w:sz w:val="12"/>
        </w:rPr>
        <w:t xml:space="preserve"> </w:t>
      </w:r>
      <w:r w:rsidRPr="009C5715">
        <w:rPr>
          <w:rStyle w:val="StyleUnderline"/>
          <w:rFonts w:asciiTheme="minorHAnsi" w:hAnsiTheme="minorHAnsi"/>
        </w:rPr>
        <w:t>A</w:t>
      </w:r>
      <w:r w:rsidRPr="009C5715">
        <w:rPr>
          <w:rFonts w:asciiTheme="minorHAnsi" w:hAnsiTheme="minorHAnsi"/>
          <w:sz w:val="12"/>
        </w:rPr>
        <w:t xml:space="preserve"> </w:t>
      </w:r>
      <w:r w:rsidRPr="009C5715">
        <w:rPr>
          <w:rStyle w:val="Emphasis"/>
          <w:rFonts w:asciiTheme="minorHAnsi" w:hAnsiTheme="minorHAnsi"/>
        </w:rPr>
        <w:t>rigorous investigation</w:t>
      </w:r>
      <w:r w:rsidRPr="009C5715">
        <w:rPr>
          <w:rFonts w:asciiTheme="minorHAnsi" w:hAnsiTheme="minorHAnsi"/>
          <w:sz w:val="12"/>
        </w:rPr>
        <w:t xml:space="preserve"> </w:t>
      </w:r>
      <w:r w:rsidRPr="009C5715">
        <w:rPr>
          <w:rStyle w:val="StyleUnderline"/>
          <w:rFonts w:asciiTheme="minorHAnsi" w:hAnsiTheme="minorHAnsi"/>
        </w:rPr>
        <w:t>of whether these three threats are plausible means that the circumstances in which a CFIUS disapproval of the</w:t>
      </w:r>
      <w:r w:rsidRPr="009C5715">
        <w:rPr>
          <w:rFonts w:asciiTheme="minorHAnsi" w:hAnsiTheme="minorHAnsi"/>
          <w:sz w:val="12"/>
        </w:rPr>
        <w:t xml:space="preserve"> foreign </w:t>
      </w:r>
      <w:r w:rsidRPr="009C5715">
        <w:rPr>
          <w:rStyle w:val="StyleUnderline"/>
          <w:rFonts w:asciiTheme="minorHAnsi" w:hAnsiTheme="minorHAnsi"/>
        </w:rPr>
        <w:t>acquisitio</w:t>
      </w:r>
      <w:r w:rsidRPr="009C5715">
        <w:rPr>
          <w:rFonts w:asciiTheme="minorHAnsi" w:hAnsiTheme="minorHAnsi"/>
          <w:sz w:val="12"/>
        </w:rPr>
        <w:t xml:space="preserve">n is justified </w:t>
      </w:r>
      <w:r w:rsidRPr="009C5715">
        <w:rPr>
          <w:rStyle w:val="StyleUnderline"/>
          <w:rFonts w:asciiTheme="minorHAnsi" w:hAnsiTheme="minorHAnsi"/>
        </w:rPr>
        <w:t>will be relatively rare.</w:t>
      </w:r>
      <w:r w:rsidRPr="009C5715">
        <w:rPr>
          <w:rFonts w:asciiTheme="minorHAnsi" w:hAnsiTheme="minorHAnsi"/>
          <w:sz w:val="12"/>
        </w:rPr>
        <w:t xml:space="preserve"> </w:t>
      </w:r>
      <w:r w:rsidRPr="009C5715">
        <w:rPr>
          <w:rStyle w:val="StyleUnderline"/>
          <w:rFonts w:asciiTheme="minorHAnsi" w:hAnsiTheme="minorHAnsi"/>
        </w:rPr>
        <w:t>Even if one of these situations occurs, mitigating measures can be imposed on the acquiring firm, such as allowing only US citizens to run certain departments</w:t>
      </w:r>
      <w:r w:rsidRPr="009C5715">
        <w:rPr>
          <w:rFonts w:asciiTheme="minorHAnsi" w:hAnsiTheme="minorHAnsi"/>
          <w:sz w:val="12"/>
        </w:rPr>
        <w:t xml:space="preserve"> or insisting the firm give up control of or divest certain operations. </w:t>
      </w:r>
      <w:r w:rsidRPr="009C5715">
        <w:rPr>
          <w:rStyle w:val="StyleUnderline"/>
          <w:rFonts w:asciiTheme="minorHAnsi" w:hAnsiTheme="minorHAnsi"/>
        </w:rPr>
        <w:t>Missing from CFIUS’s evaluation</w:t>
      </w:r>
      <w:r w:rsidRPr="009C5715">
        <w:rPr>
          <w:rFonts w:asciiTheme="minorHAnsi" w:hAnsiTheme="minorHAnsi"/>
          <w:sz w:val="12"/>
        </w:rPr>
        <w:t>—a feature that characterizes investment review in many other countries—</w:t>
      </w:r>
      <w:r w:rsidRPr="009C5715">
        <w:rPr>
          <w:rStyle w:val="StyleUnderline"/>
          <w:rFonts w:asciiTheme="minorHAnsi" w:hAnsiTheme="minorHAnsi"/>
        </w:rPr>
        <w:t>is that it does not take into account economic interests</w:t>
      </w:r>
      <w:r w:rsidRPr="009C5715">
        <w:rPr>
          <w:rFonts w:asciiTheme="minorHAnsi" w:hAnsiTheme="minorHAnsi"/>
          <w:sz w:val="12"/>
        </w:rPr>
        <w:t xml:space="preserve"> when deciding whether to recommend disapproval to the president. </w:t>
      </w:r>
      <w:r w:rsidRPr="009C5715">
        <w:rPr>
          <w:rStyle w:val="StyleUnderline"/>
          <w:rFonts w:asciiTheme="minorHAnsi" w:hAnsiTheme="minorHAnsi"/>
        </w:rPr>
        <w:t>The U</w:t>
      </w:r>
      <w:r w:rsidRPr="009C5715">
        <w:rPr>
          <w:rFonts w:asciiTheme="minorHAnsi" w:hAnsiTheme="minorHAnsi"/>
          <w:sz w:val="12"/>
        </w:rPr>
        <w:t>nited</w:t>
      </w:r>
      <w:r w:rsidRPr="009C5715">
        <w:rPr>
          <w:rStyle w:val="StyleUnderline"/>
          <w:rFonts w:asciiTheme="minorHAnsi" w:hAnsiTheme="minorHAnsi"/>
        </w:rPr>
        <w:t xml:space="preserve"> S</w:t>
      </w:r>
      <w:r w:rsidRPr="009C5715">
        <w:rPr>
          <w:rFonts w:asciiTheme="minorHAnsi" w:hAnsiTheme="minorHAnsi"/>
          <w:sz w:val="12"/>
        </w:rPr>
        <w:t>tates</w:t>
      </w:r>
      <w:r w:rsidRPr="009C5715">
        <w:rPr>
          <w:rStyle w:val="StyleUnderline"/>
          <w:rFonts w:asciiTheme="minorHAnsi" w:hAnsiTheme="minorHAnsi"/>
        </w:rPr>
        <w:t xml:space="preserve"> would like the BIT to make sure that China’s investment review does not take economic interests into account for US investments into China</w:t>
      </w:r>
      <w:r w:rsidRPr="009C5715">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9C5715">
        <w:rPr>
          <w:rStyle w:val="StyleUnderline"/>
          <w:rFonts w:asciiTheme="minorHAnsi" w:hAnsiTheme="minorHAnsi"/>
        </w:rPr>
        <w:t>Chinese firms should feel confident that</w:t>
      </w:r>
      <w:r w:rsidRPr="009C5715">
        <w:rPr>
          <w:rFonts w:asciiTheme="minorHAnsi" w:hAnsiTheme="minorHAnsi"/>
          <w:sz w:val="12"/>
        </w:rPr>
        <w:t xml:space="preserve">, </w:t>
      </w:r>
      <w:r w:rsidRPr="009C5715">
        <w:rPr>
          <w:rStyle w:val="Emphasis"/>
          <w:rFonts w:asciiTheme="minorHAnsi" w:hAnsiTheme="minorHAnsi"/>
        </w:rPr>
        <w:t>if they do not pose a national security threat</w:t>
      </w:r>
      <w:r w:rsidRPr="009C5715">
        <w:rPr>
          <w:rFonts w:asciiTheme="minorHAnsi" w:hAnsiTheme="minorHAnsi"/>
          <w:sz w:val="12"/>
        </w:rPr>
        <w:t xml:space="preserve">, </w:t>
      </w:r>
      <w:r w:rsidRPr="009C5715">
        <w:rPr>
          <w:rStyle w:val="Emphasis"/>
          <w:rFonts w:asciiTheme="minorHAnsi" w:hAnsiTheme="minorHAnsi"/>
        </w:rPr>
        <w:t>their transactions will not be blocked by CFIUS.</w:t>
      </w:r>
      <w:r w:rsidRPr="009C5715">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9C5715">
        <w:rPr>
          <w:rStyle w:val="StyleUnderline"/>
          <w:rFonts w:asciiTheme="minorHAnsi" w:hAnsiTheme="minorHAnsi"/>
        </w:rPr>
        <w:t xml:space="preserve">A BIT could </w:t>
      </w:r>
      <w:r w:rsidRPr="009C5715">
        <w:rPr>
          <w:rFonts w:asciiTheme="minorHAnsi" w:hAnsiTheme="minorHAnsi"/>
          <w:sz w:val="12"/>
        </w:rPr>
        <w:t>partly</w:t>
      </w:r>
      <w:r w:rsidRPr="009C5715">
        <w:rPr>
          <w:rStyle w:val="StyleUnderline"/>
          <w:rFonts w:asciiTheme="minorHAnsi" w:hAnsiTheme="minorHAnsi"/>
        </w:rPr>
        <w:t xml:space="preserve"> satisfy China by requiring CFIUS to provide a written mitigation proposal to the acquiring Chinese firm</w:t>
      </w:r>
      <w:r w:rsidRPr="009C5715">
        <w:rPr>
          <w:rFonts w:asciiTheme="minorHAnsi" w:hAnsiTheme="minorHAnsi"/>
          <w:sz w:val="12"/>
        </w:rPr>
        <w:t xml:space="preserve"> </w:t>
      </w:r>
      <w:r w:rsidRPr="009C5715">
        <w:rPr>
          <w:rStyle w:val="StyleUnderline"/>
          <w:rFonts w:asciiTheme="minorHAnsi" w:hAnsiTheme="minorHAnsi"/>
        </w:rPr>
        <w:t>within a certain number of days after they supply all the information requested by CFIUS.</w:t>
      </w:r>
      <w:r w:rsidRPr="009C5715">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9C5715">
        <w:rPr>
          <w:rStyle w:val="StyleUnderline"/>
          <w:rFonts w:asciiTheme="minorHAnsi" w:hAnsiTheme="minorHAnsi"/>
        </w:rPr>
        <w:t xml:space="preserve">There may be </w:t>
      </w:r>
      <w:r w:rsidRPr="009C5715">
        <w:rPr>
          <w:rFonts w:asciiTheme="minorHAnsi" w:hAnsiTheme="minorHAnsi"/>
          <w:sz w:val="12"/>
        </w:rPr>
        <w:t xml:space="preserve">some </w:t>
      </w:r>
      <w:r w:rsidRPr="009C5715">
        <w:rPr>
          <w:rStyle w:val="StyleUnderline"/>
          <w:rFonts w:asciiTheme="minorHAnsi" w:hAnsiTheme="minorHAnsi"/>
        </w:rPr>
        <w:t>room for increased transparency</w:t>
      </w:r>
      <w:r w:rsidRPr="009C5715">
        <w:rPr>
          <w:rFonts w:asciiTheme="minorHAnsi" w:hAnsiTheme="minorHAnsi"/>
          <w:sz w:val="12"/>
        </w:rPr>
        <w:t xml:space="preserve">, </w:t>
      </w:r>
      <w:r w:rsidRPr="009C5715">
        <w:rPr>
          <w:rStyle w:val="StyleUnderline"/>
          <w:rFonts w:asciiTheme="minorHAnsi" w:hAnsiTheme="minorHAnsi"/>
        </w:rPr>
        <w:t>such as releasing unclassified documents in cases of denial of investment</w:t>
      </w:r>
      <w:r w:rsidRPr="009C5715">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9C5715">
        <w:rPr>
          <w:rStyle w:val="StyleUnderline"/>
          <w:rFonts w:asciiTheme="minorHAnsi" w:hAnsiTheme="minorHAnsi"/>
        </w:rPr>
        <w:t>China may not get the changes they want to CFIUS</w:t>
      </w:r>
      <w:r w:rsidRPr="009C5715">
        <w:rPr>
          <w:rFonts w:asciiTheme="minorHAnsi" w:hAnsiTheme="minorHAnsi"/>
          <w:sz w:val="12"/>
        </w:rPr>
        <w:t xml:space="preserve">, </w:t>
      </w:r>
      <w:r w:rsidRPr="009C5715">
        <w:rPr>
          <w:rStyle w:val="StyleUnderline"/>
          <w:rFonts w:asciiTheme="minorHAnsi" w:hAnsiTheme="minorHAnsi"/>
        </w:rPr>
        <w:t>but they might be satisfied by other actions taken by the United States.</w:t>
      </w:r>
    </w:p>
    <w:p w14:paraId="27E3C2F1" w14:textId="77777777" w:rsidR="009F6A12" w:rsidRPr="009F6A12" w:rsidRDefault="009F6A12" w:rsidP="009F6A12"/>
    <w:sectPr w:rsidR="009F6A12" w:rsidRPr="009F6A1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F6A1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550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715"/>
    <w:rsid w:val="009C5FF7"/>
    <w:rsid w:val="009C6292"/>
    <w:rsid w:val="009D15DB"/>
    <w:rsid w:val="009D3133"/>
    <w:rsid w:val="009E160D"/>
    <w:rsid w:val="009F1CBB"/>
    <w:rsid w:val="009F3305"/>
    <w:rsid w:val="009F6A12"/>
    <w:rsid w:val="009F6FB2"/>
    <w:rsid w:val="00A071C0"/>
    <w:rsid w:val="00A22670"/>
    <w:rsid w:val="00A24B35"/>
    <w:rsid w:val="00A271BA"/>
    <w:rsid w:val="00A27F86"/>
    <w:rsid w:val="00A431C6"/>
    <w:rsid w:val="00A54315"/>
    <w:rsid w:val="00A5559C"/>
    <w:rsid w:val="00A60FBC"/>
    <w:rsid w:val="00A64E51"/>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958"/>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D98B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5559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555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5559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5559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5559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55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59C"/>
  </w:style>
  <w:style w:type="character" w:customStyle="1" w:styleId="Heading1Char">
    <w:name w:val="Heading 1 Char"/>
    <w:aliases w:val="Pocket Char"/>
    <w:basedOn w:val="DefaultParagraphFont"/>
    <w:link w:val="Heading1"/>
    <w:uiPriority w:val="9"/>
    <w:rsid w:val="00A5559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5559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5559C"/>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5559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A5559C"/>
    <w:rPr>
      <w:b/>
      <w:sz w:val="26"/>
      <w:u w:val="singl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1"/>
    <w:qFormat/>
    <w:rsid w:val="00A5559C"/>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20"/>
    <w:qFormat/>
    <w:rsid w:val="00A5559C"/>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A5559C"/>
    <w:rPr>
      <w:color w:val="auto"/>
      <w:u w:val="none"/>
    </w:rPr>
  </w:style>
  <w:style w:type="character" w:styleId="Hyperlink">
    <w:name w:val="Hyperlink"/>
    <w:basedOn w:val="DefaultParagraphFont"/>
    <w:uiPriority w:val="99"/>
    <w:semiHidden/>
    <w:unhideWhenUsed/>
    <w:rsid w:val="00A5559C"/>
    <w:rPr>
      <w:color w:val="auto"/>
      <w:u w:val="none"/>
    </w:rPr>
  </w:style>
  <w:style w:type="paragraph" w:styleId="DocumentMap">
    <w:name w:val="Document Map"/>
    <w:basedOn w:val="Normal"/>
    <w:link w:val="DocumentMapChar"/>
    <w:uiPriority w:val="99"/>
    <w:semiHidden/>
    <w:unhideWhenUsed/>
    <w:rsid w:val="00A555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559C"/>
    <w:rPr>
      <w:rFonts w:ascii="Lucida Grande" w:hAnsi="Lucida Grande" w:cs="Lucida Grande"/>
    </w:rPr>
  </w:style>
  <w:style w:type="paragraph" w:customStyle="1" w:styleId="textbold">
    <w:name w:val="text bold"/>
    <w:basedOn w:val="Normal"/>
    <w:link w:val="Emphasis"/>
    <w:uiPriority w:val="20"/>
    <w:qFormat/>
    <w:rsid w:val="009F6A12"/>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12" w:space="0" w:color="auto"/>
    </w:rPr>
  </w:style>
  <w:style w:type="character" w:customStyle="1" w:styleId="BoldUnderline">
    <w:name w:val="BoldUnderline"/>
    <w:uiPriority w:val="1"/>
    <w:qFormat/>
    <w:rsid w:val="009F6A12"/>
    <w:rPr>
      <w:rFonts w:ascii="Arial" w:hAnsi="Arial"/>
      <w:b/>
      <w:sz w:val="20"/>
      <w:u w:val="single"/>
    </w:rPr>
  </w:style>
  <w:style w:type="character" w:customStyle="1" w:styleId="BoldUnderline0">
    <w:name w:val="Bold Underline"/>
    <w:uiPriority w:val="1"/>
    <w:qFormat/>
    <w:rsid w:val="009F6A12"/>
    <w:rPr>
      <w:rFonts w:ascii="Arial" w:hAnsi="Arial"/>
      <w:b/>
      <w:sz w:val="20"/>
      <w:u w:val="single"/>
    </w:rPr>
  </w:style>
  <w:style w:type="character" w:customStyle="1" w:styleId="TitleChar">
    <w:name w:val="Title Char"/>
    <w:aliases w:val="Cites and Cards Char,UNDERLINE Char,Bold Underlined Char"/>
    <w:basedOn w:val="DefaultParagraphFont"/>
    <w:link w:val="Title"/>
    <w:uiPriority w:val="6"/>
    <w:qFormat/>
    <w:rsid w:val="009F6A12"/>
    <w:rPr>
      <w:bCs/>
      <w:sz w:val="20"/>
      <w:u w:val="single"/>
    </w:rPr>
  </w:style>
  <w:style w:type="paragraph" w:styleId="Title">
    <w:name w:val="Title"/>
    <w:aliases w:val="Cites and Cards,UNDERLINE,Bold Underlined"/>
    <w:basedOn w:val="Normal"/>
    <w:next w:val="Normal"/>
    <w:link w:val="TitleChar"/>
    <w:uiPriority w:val="6"/>
    <w:qFormat/>
    <w:rsid w:val="009F6A12"/>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9F6A1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huntingtonnews.net/14446"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451BCBF7-BACC-5648-9054-022CB9D4C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1</Pages>
  <Words>19474</Words>
  <Characters>111003</Characters>
  <Application>Microsoft Macintosh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130217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5</cp:revision>
  <dcterms:created xsi:type="dcterms:W3CDTF">2016-06-20T18:30:00Z</dcterms:created>
  <dcterms:modified xsi:type="dcterms:W3CDTF">2016-06-21T14:36:00Z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